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DA6DBF" w14:textId="77777777" w:rsidR="00870145" w:rsidRPr="0069449D" w:rsidRDefault="00870145" w:rsidP="0069449D">
      <w:pPr>
        <w:pStyle w:val="Heading2"/>
        <w:keepNext w:val="0"/>
        <w:keepLines w:val="0"/>
        <w:suppressAutoHyphens/>
        <w:spacing w:before="0" w:line="240" w:lineRule="auto"/>
        <w:jc w:val="both"/>
        <w:rPr>
          <w:rFonts w:ascii="Verdana" w:hAnsi="Verdana"/>
          <w:color w:val="000000"/>
          <w:sz w:val="32"/>
          <w:lang w:val="ru-RU"/>
        </w:rPr>
      </w:pPr>
      <w:r w:rsidRPr="0069449D">
        <w:rPr>
          <w:rFonts w:ascii="Verdana" w:hAnsi="Verdana"/>
          <w:color w:val="000000"/>
          <w:sz w:val="32"/>
          <w:lang w:val="ru-RU"/>
        </w:rPr>
        <w:t>О страхе</w:t>
      </w:r>
    </w:p>
    <w:p w14:paraId="04B0E62C" w14:textId="3EFD4529" w:rsidR="00870145" w:rsidRPr="0069449D" w:rsidRDefault="004B7B50" w:rsidP="0069449D">
      <w:pPr>
        <w:suppressAutoHyphens/>
        <w:spacing w:after="0" w:line="240" w:lineRule="auto"/>
        <w:jc w:val="both"/>
        <w:rPr>
          <w:rFonts w:ascii="Verdana" w:hAnsi="Verdana"/>
          <w:color w:val="000000"/>
          <w:sz w:val="24"/>
          <w:lang w:val="ru-RU"/>
        </w:rPr>
      </w:pPr>
      <w:r w:rsidRPr="0069449D">
        <w:rPr>
          <w:rFonts w:ascii="Verdana" w:hAnsi="Verdana"/>
          <w:color w:val="000000"/>
          <w:sz w:val="24"/>
          <w:lang w:val="ru-RU"/>
        </w:rPr>
        <w:t>Кир Булычев</w:t>
      </w:r>
    </w:p>
    <w:p w14:paraId="15530C24" w14:textId="77777777" w:rsidR="004B7B50" w:rsidRPr="0069449D" w:rsidRDefault="004B7B50" w:rsidP="0069449D">
      <w:pPr>
        <w:suppressAutoHyphens/>
        <w:spacing w:after="0" w:line="240" w:lineRule="auto"/>
        <w:ind w:firstLine="283"/>
        <w:jc w:val="both"/>
        <w:rPr>
          <w:rFonts w:ascii="Verdana" w:hAnsi="Verdana"/>
          <w:color w:val="000000"/>
          <w:sz w:val="20"/>
          <w:lang w:val="ru-RU"/>
        </w:rPr>
      </w:pPr>
    </w:p>
    <w:p w14:paraId="117AD8CA"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Перед Курским вокзалом с лотка продавали горячие пирожки с мясом. Мягкие и жирные. По десять копеек. Раньше их продавали везде, но, видно, с увеличением дефицита мясных продуктов, при косной политике цен, когда нельзя волюнтаристски увеличить цену на пирожок вдвое, столовые предпочитают сократить производство пирожков.</w:t>
      </w:r>
    </w:p>
    <w:p w14:paraId="30DB76B4"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Я смотрел на короткую очередь к лотку и представлял, как эти пирожки медленно вращаются, плавают в кипящем масле, и мне хотелось пирожка до боли под ложечкой. И я был горд собой, когда сдержался и вошел в стеклянную дверь, отогнав соблазнительное видение. Мне категорически нельзя есть жирное тесто. Еще пять лет назад у меня был животик, а теперь некоторые называют мой животик брюхом. Я слышал, как моя бывшая возлюбленная Ляля Ермошина говорила об этом подруге в коридоре. Они курили и не заметили, что я подошел совсем близко. А когда увидели меня, то засмеялись. Как будто были внутренне рады, что я случайно подслушал их слова.</w:t>
      </w:r>
    </w:p>
    <w:p w14:paraId="6E65AF81"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Сентябрь. Вокзал переполнен народом. Такое впечатление, что вся страна сорвалась с мест, с детьми, бабками, тюками, чемоданами, ящиками... Бесконечные ряды сидений на втором этаже были вплотную заполнены людьми. Если кто засыпал, то склонял голову на плечо соседу. Не больше. Некоторые транзитники проводят на вокзале по нескольку дней, отстаивая безнадежно длинные очереди к кассам, толпясь в переполненном буфете, торча часами у киосков «Союзпечати», и, если билет наконец добыт, но до отхода поезда остались еще часы, а то и дни, бросаются на милость экскурсоводов и отправляются в автобусах поглядеть на Москву при электрическом освещении. Даже громадный, высокий новый зал вокзала не может рассеять российский железнодорожный запах, который, как мне кажется, живет в полосе отчуждения с середины прошлого века, так как в нем смешиваются не только ароматы современные</w:t>
      </w:r>
      <w:r w:rsidRPr="0069449D">
        <w:rPr>
          <w:rFonts w:ascii="Verdana" w:hAnsi="Verdana"/>
          <w:color w:val="000000"/>
          <w:sz w:val="20"/>
        </w:rPr>
        <w:t> </w:t>
      </w:r>
      <w:r w:rsidRPr="0069449D">
        <w:rPr>
          <w:rFonts w:ascii="Verdana" w:hAnsi="Verdana"/>
          <w:color w:val="000000"/>
          <w:sz w:val="20"/>
          <w:lang w:val="ru-RU"/>
        </w:rPr>
        <w:t>— дух электрических искр и разогретой пластмассы,</w:t>
      </w:r>
      <w:r w:rsidRPr="0069449D">
        <w:rPr>
          <w:rFonts w:ascii="Verdana" w:hAnsi="Verdana"/>
          <w:color w:val="000000"/>
          <w:sz w:val="20"/>
        </w:rPr>
        <w:t> </w:t>
      </w:r>
      <w:r w:rsidRPr="0069449D">
        <w:rPr>
          <w:rFonts w:ascii="Verdana" w:hAnsi="Verdana"/>
          <w:color w:val="000000"/>
          <w:sz w:val="20"/>
          <w:lang w:val="ru-RU"/>
        </w:rPr>
        <w:t>— но и такие давно умершие в иных местах запахи, как вонь онуч, скисшего молока, избы, которую топят по-черному. И все это смешивается с извечными признаками дороги</w:t>
      </w:r>
      <w:r w:rsidRPr="0069449D">
        <w:rPr>
          <w:rFonts w:ascii="Verdana" w:hAnsi="Verdana"/>
          <w:color w:val="000000"/>
          <w:sz w:val="20"/>
        </w:rPr>
        <w:t> </w:t>
      </w:r>
      <w:r w:rsidRPr="0069449D">
        <w:rPr>
          <w:rFonts w:ascii="Verdana" w:hAnsi="Verdana"/>
          <w:color w:val="000000"/>
          <w:sz w:val="20"/>
          <w:lang w:val="ru-RU"/>
        </w:rPr>
        <w:t>— смесью воздуха из плохо промытых, пропитанных хлоркой уборных, бурого угля и просмоленных шпал. Никуда нам не деться от этой симфонии запахов. Я подозреваю, что даже на космодромах, когда космические путешествия станут обычным делом, возникнет и приживется этот обонятельный комплекс.</w:t>
      </w:r>
    </w:p>
    <w:p w14:paraId="4E0AD914"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 xml:space="preserve">Внизу, где потолок нависает над подземным залом, где покорные хвосты пассажиров маются у камер хранения, за рядом столов, где молодые люди с острыми глазками торгуют старыми журналами и книжками, что никто не покупает за пределами вокзала, на стене висели телефоны-автоматы. Перед каждым по три-четыре человека, внимательно слушающих, что может сообщить </w:t>
      </w:r>
      <w:r w:rsidRPr="0069449D">
        <w:rPr>
          <w:rFonts w:ascii="Verdana" w:hAnsi="Verdana"/>
          <w:color w:val="000000"/>
          <w:sz w:val="20"/>
          <w:lang w:val="ru-RU"/>
        </w:rPr>
        <w:lastRenderedPageBreak/>
        <w:t>родным или знакомым тот, кто уже дождался своей очереди. Я был четвертым к крайнему автомату.</w:t>
      </w:r>
    </w:p>
    <w:p w14:paraId="1136BFCA"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Я полез в карман и, конечно же, обнаружил, что двухкопеечной монеты нет. Даже гривенника нет. Я достал три копейки и голосом человека, который умеет просить (а я не выношу просить), обратился к человеку, стоящему передо мной.</w:t>
      </w:r>
    </w:p>
    <w:p w14:paraId="7C6874F5"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w:t>
      </w:r>
      <w:r w:rsidRPr="0069449D">
        <w:rPr>
          <w:rFonts w:ascii="Verdana" w:hAnsi="Verdana"/>
          <w:color w:val="000000"/>
          <w:sz w:val="20"/>
        </w:rPr>
        <w:t> </w:t>
      </w:r>
      <w:r w:rsidRPr="0069449D">
        <w:rPr>
          <w:rFonts w:ascii="Verdana" w:hAnsi="Verdana"/>
          <w:color w:val="000000"/>
          <w:sz w:val="20"/>
          <w:lang w:val="ru-RU"/>
        </w:rPr>
        <w:t>Простите,</w:t>
      </w:r>
      <w:r w:rsidRPr="0069449D">
        <w:rPr>
          <w:rFonts w:ascii="Verdana" w:hAnsi="Verdana"/>
          <w:color w:val="000000"/>
          <w:sz w:val="20"/>
        </w:rPr>
        <w:t> </w:t>
      </w:r>
      <w:r w:rsidRPr="0069449D">
        <w:rPr>
          <w:rFonts w:ascii="Verdana" w:hAnsi="Verdana"/>
          <w:color w:val="000000"/>
          <w:sz w:val="20"/>
          <w:lang w:val="ru-RU"/>
        </w:rPr>
        <w:t>— сказал я.</w:t>
      </w:r>
      <w:r w:rsidRPr="0069449D">
        <w:rPr>
          <w:rFonts w:ascii="Verdana" w:hAnsi="Verdana"/>
          <w:color w:val="000000"/>
          <w:sz w:val="20"/>
        </w:rPr>
        <w:t> </w:t>
      </w:r>
      <w:r w:rsidRPr="0069449D">
        <w:rPr>
          <w:rFonts w:ascii="Verdana" w:hAnsi="Verdana"/>
          <w:color w:val="000000"/>
          <w:sz w:val="20"/>
          <w:lang w:val="ru-RU"/>
        </w:rPr>
        <w:t>— Вы мне не разменяете три копейки?</w:t>
      </w:r>
    </w:p>
    <w:p w14:paraId="4E5BCD45"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Человек, видно, глубоко задумался. Он вздрогнул, будто не мог сообразить, что мне от него надо. Он обернулся, сделав одновременно быстрый шаг назад. Я впервые увидел его глаза. Сначала глаза. Глаза были очень светлые с черным провалом в центре зрачка и черной же каемкой вокруг. Они мгновенно обшарили мое лицо, а я в эти секунды смог разглядеть человека получше. Лицо его было таким узким и длинным, словно в младенчестве его держали между двух досок. Мне в голову сразу пришла дурацкая аналогия с ногами знатных китаянок, которые туго пеленали, чтобы ступни были миниатюрными. Нос этого человека от такого сплющивания выдался далеко вперед, но еще больше вылезли верхние зубы. Я бы сказал, что лицо производило неприятное впечатление. На человеке был старомодный плащ, застегнутый на все пуговицы.</w:t>
      </w:r>
    </w:p>
    <w:p w14:paraId="32DEAA0E"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w:t>
      </w:r>
      <w:r w:rsidRPr="0069449D">
        <w:rPr>
          <w:rFonts w:ascii="Verdana" w:hAnsi="Verdana"/>
          <w:color w:val="000000"/>
          <w:sz w:val="20"/>
        </w:rPr>
        <w:t> </w:t>
      </w:r>
      <w:r w:rsidRPr="0069449D">
        <w:rPr>
          <w:rFonts w:ascii="Verdana" w:hAnsi="Verdana"/>
          <w:color w:val="000000"/>
          <w:sz w:val="20"/>
          <w:lang w:val="ru-RU"/>
        </w:rPr>
        <w:t>Какие три копейки?</w:t>
      </w:r>
      <w:r w:rsidRPr="0069449D">
        <w:rPr>
          <w:rFonts w:ascii="Verdana" w:hAnsi="Verdana"/>
          <w:color w:val="000000"/>
          <w:sz w:val="20"/>
        </w:rPr>
        <w:t> </w:t>
      </w:r>
      <w:r w:rsidRPr="0069449D">
        <w:rPr>
          <w:rFonts w:ascii="Verdana" w:hAnsi="Verdana"/>
          <w:color w:val="000000"/>
          <w:sz w:val="20"/>
          <w:lang w:val="ru-RU"/>
        </w:rPr>
        <w:t>— спросил он, словно я потребовал от него кошелек.</w:t>
      </w:r>
    </w:p>
    <w:p w14:paraId="232EBAB2"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w:t>
      </w:r>
      <w:r w:rsidRPr="0069449D">
        <w:rPr>
          <w:rFonts w:ascii="Verdana" w:hAnsi="Verdana"/>
          <w:color w:val="000000"/>
          <w:sz w:val="20"/>
        </w:rPr>
        <w:t> </w:t>
      </w:r>
      <w:r w:rsidRPr="0069449D">
        <w:rPr>
          <w:rFonts w:ascii="Verdana" w:hAnsi="Verdana"/>
          <w:color w:val="000000"/>
          <w:sz w:val="20"/>
          <w:lang w:val="ru-RU"/>
        </w:rPr>
        <w:t>Ну вот...</w:t>
      </w:r>
      <w:r w:rsidRPr="0069449D">
        <w:rPr>
          <w:rFonts w:ascii="Verdana" w:hAnsi="Verdana"/>
          <w:color w:val="000000"/>
          <w:sz w:val="20"/>
        </w:rPr>
        <w:t> </w:t>
      </w:r>
      <w:r w:rsidRPr="0069449D">
        <w:rPr>
          <w:rFonts w:ascii="Verdana" w:hAnsi="Verdana"/>
          <w:color w:val="000000"/>
          <w:sz w:val="20"/>
          <w:lang w:val="ru-RU"/>
        </w:rPr>
        <w:t>— Я чувствовал себя неловко, но отступать было поздно.</w:t>
      </w:r>
      <w:r w:rsidRPr="0069449D">
        <w:rPr>
          <w:rFonts w:ascii="Verdana" w:hAnsi="Verdana"/>
          <w:color w:val="000000"/>
          <w:sz w:val="20"/>
        </w:rPr>
        <w:t> </w:t>
      </w:r>
      <w:r w:rsidRPr="0069449D">
        <w:rPr>
          <w:rFonts w:ascii="Verdana" w:hAnsi="Verdana"/>
          <w:color w:val="000000"/>
          <w:sz w:val="20"/>
          <w:lang w:val="ru-RU"/>
        </w:rPr>
        <w:t>— Видите?</w:t>
      </w:r>
      <w:r w:rsidRPr="0069449D">
        <w:rPr>
          <w:rFonts w:ascii="Verdana" w:hAnsi="Verdana"/>
          <w:color w:val="000000"/>
          <w:sz w:val="20"/>
        </w:rPr>
        <w:t> </w:t>
      </w:r>
      <w:r w:rsidRPr="0069449D">
        <w:rPr>
          <w:rFonts w:ascii="Verdana" w:hAnsi="Verdana"/>
          <w:color w:val="000000"/>
          <w:sz w:val="20"/>
          <w:lang w:val="ru-RU"/>
        </w:rPr>
        <w:t>— Я показал ему трехкопеечную монету.</w:t>
      </w:r>
      <w:r w:rsidRPr="0069449D">
        <w:rPr>
          <w:rFonts w:ascii="Verdana" w:hAnsi="Verdana"/>
          <w:color w:val="000000"/>
          <w:sz w:val="20"/>
        </w:rPr>
        <w:t> </w:t>
      </w:r>
      <w:r w:rsidRPr="0069449D">
        <w:rPr>
          <w:rFonts w:ascii="Verdana" w:hAnsi="Verdana"/>
          <w:color w:val="000000"/>
          <w:sz w:val="20"/>
          <w:lang w:val="ru-RU"/>
        </w:rPr>
        <w:t>— Мне надо разменять. А как назло, срочный звонок. Понимаете? Может, по копейке?</w:t>
      </w:r>
    </w:p>
    <w:p w14:paraId="52BD0FD0"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w:t>
      </w:r>
      <w:r w:rsidRPr="0069449D">
        <w:rPr>
          <w:rFonts w:ascii="Verdana" w:hAnsi="Verdana"/>
          <w:color w:val="000000"/>
          <w:sz w:val="20"/>
        </w:rPr>
        <w:t> </w:t>
      </w:r>
      <w:r w:rsidRPr="0069449D">
        <w:rPr>
          <w:rFonts w:ascii="Verdana" w:hAnsi="Verdana"/>
          <w:color w:val="000000"/>
          <w:sz w:val="20"/>
          <w:lang w:val="ru-RU"/>
        </w:rPr>
        <w:t>Нет,</w:t>
      </w:r>
      <w:r w:rsidRPr="0069449D">
        <w:rPr>
          <w:rFonts w:ascii="Verdana" w:hAnsi="Verdana"/>
          <w:color w:val="000000"/>
          <w:sz w:val="20"/>
        </w:rPr>
        <w:t> </w:t>
      </w:r>
      <w:r w:rsidRPr="0069449D">
        <w:rPr>
          <w:rFonts w:ascii="Verdana" w:hAnsi="Verdana"/>
          <w:color w:val="000000"/>
          <w:sz w:val="20"/>
          <w:lang w:val="ru-RU"/>
        </w:rPr>
        <w:t>— быстро ответил человек.</w:t>
      </w:r>
      <w:r w:rsidRPr="0069449D">
        <w:rPr>
          <w:rFonts w:ascii="Verdana" w:hAnsi="Verdana"/>
          <w:color w:val="000000"/>
          <w:sz w:val="20"/>
        </w:rPr>
        <w:t> </w:t>
      </w:r>
      <w:r w:rsidRPr="0069449D">
        <w:rPr>
          <w:rFonts w:ascii="Verdana" w:hAnsi="Verdana"/>
          <w:color w:val="000000"/>
          <w:sz w:val="20"/>
          <w:lang w:val="ru-RU"/>
        </w:rPr>
        <w:t>— Я сам достал. С трудом.</w:t>
      </w:r>
    </w:p>
    <w:p w14:paraId="3A146D8A"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w:t>
      </w:r>
      <w:r w:rsidRPr="0069449D">
        <w:rPr>
          <w:rFonts w:ascii="Verdana" w:hAnsi="Verdana"/>
          <w:color w:val="000000"/>
          <w:sz w:val="20"/>
        </w:rPr>
        <w:t> </w:t>
      </w:r>
      <w:r w:rsidRPr="0069449D">
        <w:rPr>
          <w:rFonts w:ascii="Verdana" w:hAnsi="Verdana"/>
          <w:color w:val="000000"/>
          <w:sz w:val="20"/>
          <w:lang w:val="ru-RU"/>
        </w:rPr>
        <w:t>Не беспокойтесь.</w:t>
      </w:r>
      <w:r w:rsidRPr="0069449D">
        <w:rPr>
          <w:rFonts w:ascii="Verdana" w:hAnsi="Verdana"/>
          <w:color w:val="000000"/>
          <w:sz w:val="20"/>
        </w:rPr>
        <w:t> </w:t>
      </w:r>
      <w:r w:rsidRPr="0069449D">
        <w:rPr>
          <w:rFonts w:ascii="Verdana" w:hAnsi="Verdana"/>
          <w:color w:val="000000"/>
          <w:sz w:val="20"/>
          <w:lang w:val="ru-RU"/>
        </w:rPr>
        <w:t>— Мне хотелось как-то утешить человека, который явно находился под гнетом страха.</w:t>
      </w:r>
      <w:r w:rsidRPr="0069449D">
        <w:rPr>
          <w:rFonts w:ascii="Verdana" w:hAnsi="Verdana"/>
          <w:color w:val="000000"/>
          <w:sz w:val="20"/>
        </w:rPr>
        <w:t> </w:t>
      </w:r>
      <w:r w:rsidRPr="0069449D">
        <w:rPr>
          <w:rFonts w:ascii="Verdana" w:hAnsi="Verdana"/>
          <w:color w:val="000000"/>
          <w:sz w:val="20"/>
          <w:lang w:val="ru-RU"/>
        </w:rPr>
        <w:t>— Я найду. Извините. Только, если кто-то подойдет, скажите, что я за вами.</w:t>
      </w:r>
    </w:p>
    <w:p w14:paraId="3CBB0BD8"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Человек быстро кивнул.</w:t>
      </w:r>
    </w:p>
    <w:p w14:paraId="6EC22699"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Я пошел по залу к столам с журналами, и мне казалось, что он смотрит мне вслед.</w:t>
      </w:r>
    </w:p>
    <w:p w14:paraId="294FA036"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Молодые люди, которые торговали журналами, разменять монету не смогли. Или не хотели. Им надоело, что в течение дня сотни людей подходят к ним с подобной же просьбой. Наверное, если бы я купил прошлогодний номер «Науки и жизни», они отыскали бы две копейки. Но тратить рубль только из-за того, чтобы эти бесчестные люди снабдили меня монетой, я не мог.</w:t>
      </w:r>
    </w:p>
    <w:p w14:paraId="6EC20F5B"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После неудачной попытки у аптечного киоска я остановился и еще раз обшарил свои карманы. Оттуда мне был виден испуганный узколицый человек. Как раз подходила его очередь.</w:t>
      </w:r>
    </w:p>
    <w:p w14:paraId="25D40ACC"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lastRenderedPageBreak/>
        <w:t>Вдруг я нашел монетку. В верхнем кармане пиджака. Как она могла туда попасть, ума не приложу.</w:t>
      </w:r>
    </w:p>
    <w:p w14:paraId="52AF0DF3"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Я вернулся к автоматам. За узколицым человеком стояла девушка с сумкой через плечо.</w:t>
      </w:r>
    </w:p>
    <w:p w14:paraId="20B6F4F4"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w:t>
      </w:r>
      <w:r w:rsidRPr="0069449D">
        <w:rPr>
          <w:rFonts w:ascii="Verdana" w:hAnsi="Verdana"/>
          <w:color w:val="000000"/>
          <w:sz w:val="20"/>
        </w:rPr>
        <w:t> </w:t>
      </w:r>
      <w:r w:rsidRPr="0069449D">
        <w:rPr>
          <w:rFonts w:ascii="Verdana" w:hAnsi="Verdana"/>
          <w:color w:val="000000"/>
          <w:sz w:val="20"/>
          <w:lang w:val="ru-RU"/>
        </w:rPr>
        <w:t>Я здесь стоял,</w:t>
      </w:r>
      <w:r w:rsidRPr="0069449D">
        <w:rPr>
          <w:rFonts w:ascii="Verdana" w:hAnsi="Verdana"/>
          <w:color w:val="000000"/>
          <w:sz w:val="20"/>
        </w:rPr>
        <w:t> </w:t>
      </w:r>
      <w:r w:rsidRPr="0069449D">
        <w:rPr>
          <w:rFonts w:ascii="Verdana" w:hAnsi="Verdana"/>
          <w:color w:val="000000"/>
          <w:sz w:val="20"/>
          <w:lang w:val="ru-RU"/>
        </w:rPr>
        <w:t>— сообщил я ей.</w:t>
      </w:r>
    </w:p>
    <w:p w14:paraId="25DFE7AB"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w:t>
      </w:r>
      <w:r w:rsidRPr="0069449D">
        <w:rPr>
          <w:rFonts w:ascii="Verdana" w:hAnsi="Verdana"/>
          <w:color w:val="000000"/>
          <w:sz w:val="20"/>
        </w:rPr>
        <w:t> </w:t>
      </w:r>
      <w:r w:rsidRPr="0069449D">
        <w:rPr>
          <w:rFonts w:ascii="Verdana" w:hAnsi="Verdana"/>
          <w:color w:val="000000"/>
          <w:sz w:val="20"/>
          <w:lang w:val="ru-RU"/>
        </w:rPr>
        <w:t>А мне никто не сказал,</w:t>
      </w:r>
      <w:r w:rsidRPr="0069449D">
        <w:rPr>
          <w:rFonts w:ascii="Verdana" w:hAnsi="Verdana"/>
          <w:color w:val="000000"/>
          <w:sz w:val="20"/>
        </w:rPr>
        <w:t> </w:t>
      </w:r>
      <w:r w:rsidRPr="0069449D">
        <w:rPr>
          <w:rFonts w:ascii="Verdana" w:hAnsi="Verdana"/>
          <w:color w:val="000000"/>
          <w:sz w:val="20"/>
          <w:lang w:val="ru-RU"/>
        </w:rPr>
        <w:t>— заявила девушка агрессивно.</w:t>
      </w:r>
    </w:p>
    <w:p w14:paraId="19C75959"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Меня смущает агрессивность в нашей молодежи. Как будто эти хорошо одетые, сытые подростки заранее готовы огрызнуться и даже ждут предлога, чтобы тебя укусить.</w:t>
      </w:r>
    </w:p>
    <w:p w14:paraId="0FBB7716"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w:t>
      </w:r>
      <w:r w:rsidRPr="0069449D">
        <w:rPr>
          <w:rFonts w:ascii="Verdana" w:hAnsi="Verdana"/>
          <w:color w:val="000000"/>
          <w:sz w:val="20"/>
        </w:rPr>
        <w:t> </w:t>
      </w:r>
      <w:r w:rsidRPr="0069449D">
        <w:rPr>
          <w:rFonts w:ascii="Verdana" w:hAnsi="Verdana"/>
          <w:color w:val="000000"/>
          <w:sz w:val="20"/>
          <w:lang w:val="ru-RU"/>
        </w:rPr>
        <w:t>Подтвердите, товарищ,</w:t>
      </w:r>
      <w:r w:rsidRPr="0069449D">
        <w:rPr>
          <w:rFonts w:ascii="Verdana" w:hAnsi="Verdana"/>
          <w:color w:val="000000"/>
          <w:sz w:val="20"/>
        </w:rPr>
        <w:t> </w:t>
      </w:r>
      <w:r w:rsidRPr="0069449D">
        <w:rPr>
          <w:rFonts w:ascii="Verdana" w:hAnsi="Verdana"/>
          <w:color w:val="000000"/>
          <w:sz w:val="20"/>
          <w:lang w:val="ru-RU"/>
        </w:rPr>
        <w:t>— сказал я узколицему человеку, который уже взялся за телефонную трубку.</w:t>
      </w:r>
    </w:p>
    <w:p w14:paraId="25D452F9"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w:t>
      </w:r>
      <w:r w:rsidRPr="0069449D">
        <w:rPr>
          <w:rFonts w:ascii="Verdana" w:hAnsi="Verdana"/>
          <w:color w:val="000000"/>
          <w:sz w:val="20"/>
        </w:rPr>
        <w:t> </w:t>
      </w:r>
      <w:r w:rsidRPr="0069449D">
        <w:rPr>
          <w:rFonts w:ascii="Verdana" w:hAnsi="Verdana"/>
          <w:color w:val="000000"/>
          <w:sz w:val="20"/>
          <w:lang w:val="ru-RU"/>
        </w:rPr>
        <w:t>Да,</w:t>
      </w:r>
      <w:r w:rsidRPr="0069449D">
        <w:rPr>
          <w:rFonts w:ascii="Verdana" w:hAnsi="Verdana"/>
          <w:color w:val="000000"/>
          <w:sz w:val="20"/>
        </w:rPr>
        <w:t> </w:t>
      </w:r>
      <w:r w:rsidRPr="0069449D">
        <w:rPr>
          <w:rFonts w:ascii="Verdana" w:hAnsi="Verdana"/>
          <w:color w:val="000000"/>
          <w:sz w:val="20"/>
          <w:lang w:val="ru-RU"/>
        </w:rPr>
        <w:t>— сказал тот,</w:t>
      </w:r>
      <w:r w:rsidRPr="0069449D">
        <w:rPr>
          <w:rFonts w:ascii="Verdana" w:hAnsi="Verdana"/>
          <w:color w:val="000000"/>
          <w:sz w:val="20"/>
        </w:rPr>
        <w:t> </w:t>
      </w:r>
      <w:r w:rsidRPr="0069449D">
        <w:rPr>
          <w:rFonts w:ascii="Verdana" w:hAnsi="Verdana"/>
          <w:color w:val="000000"/>
          <w:sz w:val="20"/>
          <w:lang w:val="ru-RU"/>
        </w:rPr>
        <w:t>— это так. Гражданин занимал очередь. Я подтверждаю.</w:t>
      </w:r>
    </w:p>
    <w:p w14:paraId="5D7FD4F9"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Девушка отвернулась, ничего не ответив. Могла бы и попросить прощения за грубость тона. Хотя, впрочем, она же этого тона не ощущала.</w:t>
      </w:r>
    </w:p>
    <w:p w14:paraId="0C1A4F58"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Узколицый человек позвонил в справочную. Я не мог не слышать, о чем он говорит. Но я стоял слишком близко к нему, опасаясь, что по окончании его разговора нахальная девушка может оттеснить меня.</w:t>
      </w:r>
    </w:p>
    <w:p w14:paraId="6862923F"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w:t>
      </w:r>
      <w:r w:rsidRPr="0069449D">
        <w:rPr>
          <w:rFonts w:ascii="Verdana" w:hAnsi="Verdana"/>
          <w:color w:val="000000"/>
          <w:sz w:val="20"/>
        </w:rPr>
        <w:t> </w:t>
      </w:r>
      <w:r w:rsidRPr="0069449D">
        <w:rPr>
          <w:rFonts w:ascii="Verdana" w:hAnsi="Verdana"/>
          <w:color w:val="000000"/>
          <w:sz w:val="20"/>
          <w:lang w:val="ru-RU"/>
        </w:rPr>
        <w:t>Девушка,</w:t>
      </w:r>
      <w:r w:rsidRPr="0069449D">
        <w:rPr>
          <w:rFonts w:ascii="Verdana" w:hAnsi="Verdana"/>
          <w:color w:val="000000"/>
          <w:sz w:val="20"/>
        </w:rPr>
        <w:t> </w:t>
      </w:r>
      <w:r w:rsidRPr="0069449D">
        <w:rPr>
          <w:rFonts w:ascii="Verdana" w:hAnsi="Verdana"/>
          <w:color w:val="000000"/>
          <w:sz w:val="20"/>
          <w:lang w:val="ru-RU"/>
        </w:rPr>
        <w:t>— сказал узколицый человек, дождавшись ответа,</w:t>
      </w:r>
      <w:r w:rsidRPr="0069449D">
        <w:rPr>
          <w:rFonts w:ascii="Verdana" w:hAnsi="Verdana"/>
          <w:color w:val="000000"/>
          <w:sz w:val="20"/>
        </w:rPr>
        <w:t> </w:t>
      </w:r>
      <w:r w:rsidRPr="0069449D">
        <w:rPr>
          <w:rFonts w:ascii="Verdana" w:hAnsi="Verdana"/>
          <w:color w:val="000000"/>
          <w:sz w:val="20"/>
          <w:lang w:val="ru-RU"/>
        </w:rPr>
        <w:t>— я хотел бы выяснить у вас телефон одного лица... Да, эти данные мне известны. Мик Анатолий Евгеньевич. Год рождения тысяча девятьсот первый... Нет, адреса не знаю. Но ведь фамилия редкая!..</w:t>
      </w:r>
    </w:p>
    <w:p w14:paraId="28916C54"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Он ждал, пока девушка найдет нужную строчку в своей справочной книге, прикрывая ладонью трубку. Даже в полутьме этого угла зала мне было видно, что ногти у него грязные.</w:t>
      </w:r>
    </w:p>
    <w:p w14:paraId="6DF5AC81"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w:t>
      </w:r>
      <w:r w:rsidRPr="0069449D">
        <w:rPr>
          <w:rFonts w:ascii="Verdana" w:hAnsi="Verdana"/>
          <w:color w:val="000000"/>
          <w:sz w:val="20"/>
        </w:rPr>
        <w:t> </w:t>
      </w:r>
      <w:r w:rsidRPr="0069449D">
        <w:rPr>
          <w:rFonts w:ascii="Verdana" w:hAnsi="Verdana"/>
          <w:color w:val="000000"/>
          <w:sz w:val="20"/>
          <w:lang w:val="ru-RU"/>
        </w:rPr>
        <w:t>Не значится? Ну конечно, он мог уехать... Ну конечно, он мог умереть... давно, еще до войны. Нет, не вешайте трубку! Пожалуйста, проверьте тогда: Мик Иосиф Анатольевич или Мик Наталья Анатольевна. Год рождения? Соответственно тридцать первый и тридцать третий. Я подожду.</w:t>
      </w:r>
    </w:p>
    <w:p w14:paraId="04E7B07A"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Девушка перешла к другому автомату, где уже кончали говорить.</w:t>
      </w:r>
    </w:p>
    <w:p w14:paraId="4769E31B"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Узколицый человек снова зажал трубку ладонью и поглядел на меня загнанно и виновато.</w:t>
      </w:r>
    </w:p>
    <w:p w14:paraId="443A51C8"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w:t>
      </w:r>
      <w:r w:rsidRPr="0069449D">
        <w:rPr>
          <w:rFonts w:ascii="Verdana" w:hAnsi="Verdana"/>
          <w:color w:val="000000"/>
          <w:sz w:val="20"/>
        </w:rPr>
        <w:t> </w:t>
      </w:r>
      <w:r w:rsidRPr="0069449D">
        <w:rPr>
          <w:rFonts w:ascii="Verdana" w:hAnsi="Verdana"/>
          <w:color w:val="000000"/>
          <w:sz w:val="20"/>
          <w:lang w:val="ru-RU"/>
        </w:rPr>
        <w:t>Сейчас,</w:t>
      </w:r>
      <w:r w:rsidRPr="0069449D">
        <w:rPr>
          <w:rFonts w:ascii="Verdana" w:hAnsi="Verdana"/>
          <w:color w:val="000000"/>
          <w:sz w:val="20"/>
        </w:rPr>
        <w:t> </w:t>
      </w:r>
      <w:r w:rsidRPr="0069449D">
        <w:rPr>
          <w:rFonts w:ascii="Verdana" w:hAnsi="Verdana"/>
          <w:color w:val="000000"/>
          <w:sz w:val="20"/>
          <w:lang w:val="ru-RU"/>
        </w:rPr>
        <w:t>— сказал он.</w:t>
      </w:r>
      <w:r w:rsidRPr="0069449D">
        <w:rPr>
          <w:rFonts w:ascii="Verdana" w:hAnsi="Verdana"/>
          <w:color w:val="000000"/>
          <w:sz w:val="20"/>
        </w:rPr>
        <w:t> </w:t>
      </w:r>
      <w:r w:rsidRPr="0069449D">
        <w:rPr>
          <w:rFonts w:ascii="Verdana" w:hAnsi="Verdana"/>
          <w:color w:val="000000"/>
          <w:sz w:val="20"/>
          <w:lang w:val="ru-RU"/>
        </w:rPr>
        <w:t>— Она скоро.</w:t>
      </w:r>
    </w:p>
    <w:p w14:paraId="0C6050BB"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 xml:space="preserve">Я постарался вежливо улыбнуться. Ситуация выглядела банально. Человек приехал в Москву. Вернее всего, его поезд уходит завтра, в гостиницу он не </w:t>
      </w:r>
      <w:r w:rsidRPr="0069449D">
        <w:rPr>
          <w:rFonts w:ascii="Verdana" w:hAnsi="Verdana"/>
          <w:color w:val="000000"/>
          <w:sz w:val="20"/>
          <w:lang w:val="ru-RU"/>
        </w:rPr>
        <w:lastRenderedPageBreak/>
        <w:t>устроился, ночевать на вокзале не хочет. Вот и принялся искать давно забытых родственников.</w:t>
      </w:r>
    </w:p>
    <w:p w14:paraId="6605DF10"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w:t>
      </w:r>
      <w:r w:rsidRPr="0069449D">
        <w:rPr>
          <w:rFonts w:ascii="Verdana" w:hAnsi="Verdana"/>
          <w:color w:val="000000"/>
          <w:sz w:val="20"/>
        </w:rPr>
        <w:t> </w:t>
      </w:r>
      <w:r w:rsidRPr="0069449D">
        <w:rPr>
          <w:rFonts w:ascii="Verdana" w:hAnsi="Verdana"/>
          <w:color w:val="000000"/>
          <w:sz w:val="20"/>
          <w:lang w:val="ru-RU"/>
        </w:rPr>
        <w:t>Нет?</w:t>
      </w:r>
      <w:r w:rsidRPr="0069449D">
        <w:rPr>
          <w:rFonts w:ascii="Verdana" w:hAnsi="Verdana"/>
          <w:color w:val="000000"/>
          <w:sz w:val="20"/>
        </w:rPr>
        <w:t> </w:t>
      </w:r>
      <w:r w:rsidRPr="0069449D">
        <w:rPr>
          <w:rFonts w:ascii="Verdana" w:hAnsi="Verdana"/>
          <w:color w:val="000000"/>
          <w:sz w:val="20"/>
          <w:lang w:val="ru-RU"/>
        </w:rPr>
        <w:t>— услышал я голос узколицего.</w:t>
      </w:r>
      <w:r w:rsidRPr="0069449D">
        <w:rPr>
          <w:rFonts w:ascii="Verdana" w:hAnsi="Verdana"/>
          <w:color w:val="000000"/>
          <w:sz w:val="20"/>
        </w:rPr>
        <w:t> </w:t>
      </w:r>
      <w:r w:rsidRPr="0069449D">
        <w:rPr>
          <w:rFonts w:ascii="Verdana" w:hAnsi="Verdana"/>
          <w:color w:val="000000"/>
          <w:sz w:val="20"/>
          <w:lang w:val="ru-RU"/>
        </w:rPr>
        <w:t>— Вы уверены? Вы хорошо посмотрели?.. Да-да, простите за беспокойство.</w:t>
      </w:r>
    </w:p>
    <w:p w14:paraId="0A4B4D72"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Он повесил трубку.</w:t>
      </w:r>
    </w:p>
    <w:p w14:paraId="05E6BFB9"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w:t>
      </w:r>
      <w:r w:rsidRPr="0069449D">
        <w:rPr>
          <w:rFonts w:ascii="Verdana" w:hAnsi="Verdana"/>
          <w:color w:val="000000"/>
          <w:sz w:val="20"/>
        </w:rPr>
        <w:t> </w:t>
      </w:r>
      <w:r w:rsidRPr="0069449D">
        <w:rPr>
          <w:rFonts w:ascii="Verdana" w:hAnsi="Verdana"/>
          <w:color w:val="000000"/>
          <w:sz w:val="20"/>
          <w:lang w:val="ru-RU"/>
        </w:rPr>
        <w:t>Я так и думал,</w:t>
      </w:r>
      <w:r w:rsidRPr="0069449D">
        <w:rPr>
          <w:rFonts w:ascii="Verdana" w:hAnsi="Verdana"/>
          <w:color w:val="000000"/>
          <w:sz w:val="20"/>
        </w:rPr>
        <w:t> </w:t>
      </w:r>
      <w:r w:rsidRPr="0069449D">
        <w:rPr>
          <w:rFonts w:ascii="Verdana" w:hAnsi="Verdana"/>
          <w:color w:val="000000"/>
          <w:sz w:val="20"/>
          <w:lang w:val="ru-RU"/>
        </w:rPr>
        <w:t>— сказал он мне.</w:t>
      </w:r>
    </w:p>
    <w:p w14:paraId="0055BD41"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w:t>
      </w:r>
      <w:r w:rsidRPr="0069449D">
        <w:rPr>
          <w:rFonts w:ascii="Verdana" w:hAnsi="Verdana"/>
          <w:color w:val="000000"/>
          <w:sz w:val="20"/>
        </w:rPr>
        <w:t> </w:t>
      </w:r>
      <w:r w:rsidRPr="0069449D">
        <w:rPr>
          <w:rFonts w:ascii="Verdana" w:hAnsi="Verdana"/>
          <w:color w:val="000000"/>
          <w:sz w:val="20"/>
          <w:lang w:val="ru-RU"/>
        </w:rPr>
        <w:t>Ну ничего,</w:t>
      </w:r>
      <w:r w:rsidRPr="0069449D">
        <w:rPr>
          <w:rFonts w:ascii="Verdana" w:hAnsi="Verdana"/>
          <w:color w:val="000000"/>
          <w:sz w:val="20"/>
        </w:rPr>
        <w:t> </w:t>
      </w:r>
      <w:r w:rsidRPr="0069449D">
        <w:rPr>
          <w:rFonts w:ascii="Verdana" w:hAnsi="Verdana"/>
          <w:color w:val="000000"/>
          <w:sz w:val="20"/>
          <w:lang w:val="ru-RU"/>
        </w:rPr>
        <w:t>— ответил я.</w:t>
      </w:r>
      <w:r w:rsidRPr="0069449D">
        <w:rPr>
          <w:rFonts w:ascii="Verdana" w:hAnsi="Verdana"/>
          <w:color w:val="000000"/>
          <w:sz w:val="20"/>
        </w:rPr>
        <w:t> </w:t>
      </w:r>
      <w:r w:rsidRPr="0069449D">
        <w:rPr>
          <w:rFonts w:ascii="Verdana" w:hAnsi="Verdana"/>
          <w:color w:val="000000"/>
          <w:sz w:val="20"/>
          <w:lang w:val="ru-RU"/>
        </w:rPr>
        <w:t>— Они в самом деле могли уехать.</w:t>
      </w:r>
    </w:p>
    <w:p w14:paraId="744A1E0F"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w:t>
      </w:r>
      <w:r w:rsidRPr="0069449D">
        <w:rPr>
          <w:rFonts w:ascii="Verdana" w:hAnsi="Verdana"/>
          <w:color w:val="000000"/>
          <w:sz w:val="20"/>
        </w:rPr>
        <w:t> </w:t>
      </w:r>
      <w:r w:rsidRPr="0069449D">
        <w:rPr>
          <w:rFonts w:ascii="Verdana" w:hAnsi="Verdana"/>
          <w:color w:val="000000"/>
          <w:sz w:val="20"/>
          <w:lang w:val="ru-RU"/>
        </w:rPr>
        <w:t>Куда?</w:t>
      </w:r>
      <w:r w:rsidRPr="0069449D">
        <w:rPr>
          <w:rFonts w:ascii="Verdana" w:hAnsi="Verdana"/>
          <w:color w:val="000000"/>
          <w:sz w:val="20"/>
        </w:rPr>
        <w:t> </w:t>
      </w:r>
      <w:r w:rsidRPr="0069449D">
        <w:rPr>
          <w:rFonts w:ascii="Verdana" w:hAnsi="Verdana"/>
          <w:color w:val="000000"/>
          <w:sz w:val="20"/>
          <w:lang w:val="ru-RU"/>
        </w:rPr>
        <w:t>— спросил он, как будто я должен был дать ему ответ.</w:t>
      </w:r>
    </w:p>
    <w:p w14:paraId="5A700F2C"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w:t>
      </w:r>
      <w:r w:rsidRPr="0069449D">
        <w:rPr>
          <w:rFonts w:ascii="Verdana" w:hAnsi="Verdana"/>
          <w:color w:val="000000"/>
          <w:sz w:val="20"/>
        </w:rPr>
        <w:t> </w:t>
      </w:r>
      <w:r w:rsidRPr="0069449D">
        <w:rPr>
          <w:rFonts w:ascii="Verdana" w:hAnsi="Verdana"/>
          <w:color w:val="000000"/>
          <w:sz w:val="20"/>
          <w:lang w:val="ru-RU"/>
        </w:rPr>
        <w:t>Столько лет прошло,</w:t>
      </w:r>
      <w:r w:rsidRPr="0069449D">
        <w:rPr>
          <w:rFonts w:ascii="Verdana" w:hAnsi="Verdana"/>
          <w:color w:val="000000"/>
          <w:sz w:val="20"/>
        </w:rPr>
        <w:t> </w:t>
      </w:r>
      <w:r w:rsidRPr="0069449D">
        <w:rPr>
          <w:rFonts w:ascii="Verdana" w:hAnsi="Verdana"/>
          <w:color w:val="000000"/>
          <w:sz w:val="20"/>
          <w:lang w:val="ru-RU"/>
        </w:rPr>
        <w:t>— сказал я.</w:t>
      </w:r>
    </w:p>
    <w:p w14:paraId="1802FE9A"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w:t>
      </w:r>
      <w:r w:rsidRPr="0069449D">
        <w:rPr>
          <w:rFonts w:ascii="Verdana" w:hAnsi="Verdana"/>
          <w:color w:val="000000"/>
          <w:sz w:val="20"/>
        </w:rPr>
        <w:t> </w:t>
      </w:r>
      <w:r w:rsidRPr="0069449D">
        <w:rPr>
          <w:rFonts w:ascii="Verdana" w:hAnsi="Verdana"/>
          <w:color w:val="000000"/>
          <w:sz w:val="20"/>
          <w:lang w:val="ru-RU"/>
        </w:rPr>
        <w:t>Вы откуда знаете?</w:t>
      </w:r>
      <w:r w:rsidRPr="0069449D">
        <w:rPr>
          <w:rFonts w:ascii="Verdana" w:hAnsi="Verdana"/>
          <w:color w:val="000000"/>
          <w:sz w:val="20"/>
        </w:rPr>
        <w:t> </w:t>
      </w:r>
      <w:r w:rsidRPr="0069449D">
        <w:rPr>
          <w:rFonts w:ascii="Verdana" w:hAnsi="Verdana"/>
          <w:color w:val="000000"/>
          <w:sz w:val="20"/>
          <w:lang w:val="ru-RU"/>
        </w:rPr>
        <w:t>— Глаза его сразу стали почти белыми от вспыхнувшего недоверия ко мне.</w:t>
      </w:r>
    </w:p>
    <w:p w14:paraId="45EE17D6"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w:t>
      </w:r>
      <w:r w:rsidRPr="0069449D">
        <w:rPr>
          <w:rFonts w:ascii="Verdana" w:hAnsi="Verdana"/>
          <w:color w:val="000000"/>
          <w:sz w:val="20"/>
        </w:rPr>
        <w:t> </w:t>
      </w:r>
      <w:r w:rsidRPr="0069449D">
        <w:rPr>
          <w:rFonts w:ascii="Verdana" w:hAnsi="Verdana"/>
          <w:color w:val="000000"/>
          <w:sz w:val="20"/>
          <w:lang w:val="ru-RU"/>
        </w:rPr>
        <w:t>Я ничего не знаю,</w:t>
      </w:r>
      <w:r w:rsidRPr="0069449D">
        <w:rPr>
          <w:rFonts w:ascii="Verdana" w:hAnsi="Verdana"/>
          <w:color w:val="000000"/>
          <w:sz w:val="20"/>
        </w:rPr>
        <w:t> </w:t>
      </w:r>
      <w:r w:rsidRPr="0069449D">
        <w:rPr>
          <w:rFonts w:ascii="Verdana" w:hAnsi="Verdana"/>
          <w:color w:val="000000"/>
          <w:sz w:val="20"/>
          <w:lang w:val="ru-RU"/>
        </w:rPr>
        <w:t>— ответил я мирно. Я вообще мирный человек. Я согласен с теми, кто утверждает, что толстые люди более добры и великодушны, чем худые. Хотя, конечно, не мешало бы и похудеть.</w:t>
      </w:r>
    </w:p>
    <w:p w14:paraId="5A1547EE"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w:t>
      </w:r>
      <w:r w:rsidRPr="0069449D">
        <w:rPr>
          <w:rFonts w:ascii="Verdana" w:hAnsi="Verdana"/>
          <w:color w:val="000000"/>
          <w:sz w:val="20"/>
        </w:rPr>
        <w:t> </w:t>
      </w:r>
      <w:r w:rsidRPr="0069449D">
        <w:rPr>
          <w:rFonts w:ascii="Verdana" w:hAnsi="Verdana"/>
          <w:color w:val="000000"/>
          <w:sz w:val="20"/>
          <w:lang w:val="ru-RU"/>
        </w:rPr>
        <w:t>Я был вынужден слушать ваш разговор. И вы сами сказали, что видели своих родственников еще до войны. Маленьким мальчиком.</w:t>
      </w:r>
    </w:p>
    <w:p w14:paraId="7D755178"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w:t>
      </w:r>
      <w:r w:rsidRPr="0069449D">
        <w:rPr>
          <w:rFonts w:ascii="Verdana" w:hAnsi="Verdana"/>
          <w:color w:val="000000"/>
          <w:sz w:val="20"/>
        </w:rPr>
        <w:t> </w:t>
      </w:r>
      <w:r w:rsidRPr="0069449D">
        <w:rPr>
          <w:rFonts w:ascii="Verdana" w:hAnsi="Verdana"/>
          <w:color w:val="000000"/>
          <w:sz w:val="20"/>
          <w:lang w:val="ru-RU"/>
        </w:rPr>
        <w:t>Кто мальчик?</w:t>
      </w:r>
    </w:p>
    <w:p w14:paraId="18C36AE6"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w:t>
      </w:r>
      <w:r w:rsidRPr="0069449D">
        <w:rPr>
          <w:rFonts w:ascii="Verdana" w:hAnsi="Verdana"/>
          <w:color w:val="000000"/>
          <w:sz w:val="20"/>
        </w:rPr>
        <w:t> </w:t>
      </w:r>
      <w:r w:rsidRPr="0069449D">
        <w:rPr>
          <w:rFonts w:ascii="Verdana" w:hAnsi="Verdana"/>
          <w:color w:val="000000"/>
          <w:sz w:val="20"/>
          <w:lang w:val="ru-RU"/>
        </w:rPr>
        <w:t>Простите,</w:t>
      </w:r>
      <w:r w:rsidRPr="0069449D">
        <w:rPr>
          <w:rFonts w:ascii="Verdana" w:hAnsi="Verdana"/>
          <w:color w:val="000000"/>
          <w:sz w:val="20"/>
        </w:rPr>
        <w:t> </w:t>
      </w:r>
      <w:r w:rsidRPr="0069449D">
        <w:rPr>
          <w:rFonts w:ascii="Verdana" w:hAnsi="Verdana"/>
          <w:color w:val="000000"/>
          <w:sz w:val="20"/>
          <w:lang w:val="ru-RU"/>
        </w:rPr>
        <w:t>— сказал я, чувствуя, что есть опасность снова потерять очередь</w:t>
      </w:r>
      <w:r w:rsidRPr="0069449D">
        <w:rPr>
          <w:rFonts w:ascii="Verdana" w:hAnsi="Verdana"/>
          <w:color w:val="000000"/>
          <w:sz w:val="20"/>
        </w:rPr>
        <w:t> </w:t>
      </w:r>
      <w:r w:rsidRPr="0069449D">
        <w:rPr>
          <w:rFonts w:ascii="Verdana" w:hAnsi="Verdana"/>
          <w:color w:val="000000"/>
          <w:sz w:val="20"/>
          <w:lang w:val="ru-RU"/>
        </w:rPr>
        <w:t>— высокий мужчина в японской голубой куртке стал проталкиваться к телефону, и я, чтобы не упустить очередь, схватил трубку.</w:t>
      </w:r>
    </w:p>
    <w:p w14:paraId="1BE8A83D"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Далеко этот человек не ушел.</w:t>
      </w:r>
    </w:p>
    <w:p w14:paraId="478AE5DB"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Я увидел его через пять минут в очереди за мороженым.</w:t>
      </w:r>
    </w:p>
    <w:p w14:paraId="36A0D727"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Я завистлив. Увидев, как он стоит за мороженым, я сразу захотел мороженого. Отказав себе в пирожках, я тем самым совершил определенное насилие над собственным организмом. Мороженое было паллиативом. Я мог себе его позволить после того, как не позволил пирожка. И тогда я пошел на маленькую хитрость. Я прямо направился к узколицему человеку и протянул ему двадцать копеек.</w:t>
      </w:r>
    </w:p>
    <w:p w14:paraId="536ACFC7"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w:t>
      </w:r>
      <w:r w:rsidRPr="0069449D">
        <w:rPr>
          <w:rFonts w:ascii="Verdana" w:hAnsi="Verdana"/>
          <w:color w:val="000000"/>
          <w:sz w:val="20"/>
        </w:rPr>
        <w:t> </w:t>
      </w:r>
      <w:r w:rsidRPr="0069449D">
        <w:rPr>
          <w:rFonts w:ascii="Verdana" w:hAnsi="Verdana"/>
          <w:color w:val="000000"/>
          <w:sz w:val="20"/>
          <w:lang w:val="ru-RU"/>
        </w:rPr>
        <w:t>Возьмите мне тоже,</w:t>
      </w:r>
      <w:r w:rsidRPr="0069449D">
        <w:rPr>
          <w:rFonts w:ascii="Verdana" w:hAnsi="Verdana"/>
          <w:color w:val="000000"/>
          <w:sz w:val="20"/>
        </w:rPr>
        <w:t> </w:t>
      </w:r>
      <w:r w:rsidRPr="0069449D">
        <w:rPr>
          <w:rFonts w:ascii="Verdana" w:hAnsi="Verdana"/>
          <w:color w:val="000000"/>
          <w:sz w:val="20"/>
          <w:lang w:val="ru-RU"/>
        </w:rPr>
        <w:t>— сказал я, улыбаясь, словно мы были хорошо и давно знакомы.</w:t>
      </w:r>
    </w:p>
    <w:p w14:paraId="43B1F29D"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w:t>
      </w:r>
      <w:r w:rsidRPr="0069449D">
        <w:rPr>
          <w:rFonts w:ascii="Verdana" w:hAnsi="Verdana"/>
          <w:color w:val="000000"/>
          <w:sz w:val="20"/>
        </w:rPr>
        <w:t> </w:t>
      </w:r>
      <w:r w:rsidRPr="0069449D">
        <w:rPr>
          <w:rFonts w:ascii="Verdana" w:hAnsi="Verdana"/>
          <w:color w:val="000000"/>
          <w:sz w:val="20"/>
          <w:lang w:val="ru-RU"/>
        </w:rPr>
        <w:t>Что?</w:t>
      </w:r>
      <w:r w:rsidRPr="0069449D">
        <w:rPr>
          <w:rFonts w:ascii="Verdana" w:hAnsi="Verdana"/>
          <w:color w:val="000000"/>
          <w:sz w:val="20"/>
        </w:rPr>
        <w:t> </w:t>
      </w:r>
      <w:r w:rsidRPr="0069449D">
        <w:rPr>
          <w:rFonts w:ascii="Verdana" w:hAnsi="Verdana"/>
          <w:color w:val="000000"/>
          <w:sz w:val="20"/>
          <w:lang w:val="ru-RU"/>
        </w:rPr>
        <w:t>— Он растерялся от такой наглости с моей стороны, но отказать не смог. К счастью, в очереди, которая выстроилась сзади, никто не заметил его мгновенного колебания.</w:t>
      </w:r>
    </w:p>
    <w:p w14:paraId="1CB54B67"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lastRenderedPageBreak/>
        <w:t>Человек держал мои двадцать копеек осторожно, двумя пальцами, словно это были заразные деньги. В другой руке у него была десятка. Он взял четыре порции мороженого, а потом протянул продавщице мои двадцать копеек и сказал:</w:t>
      </w:r>
    </w:p>
    <w:p w14:paraId="721A6424"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w:t>
      </w:r>
      <w:r w:rsidRPr="0069449D">
        <w:rPr>
          <w:rFonts w:ascii="Verdana" w:hAnsi="Verdana"/>
          <w:color w:val="000000"/>
          <w:sz w:val="20"/>
        </w:rPr>
        <w:t> </w:t>
      </w:r>
      <w:r w:rsidRPr="0069449D">
        <w:rPr>
          <w:rFonts w:ascii="Verdana" w:hAnsi="Verdana"/>
          <w:color w:val="000000"/>
          <w:sz w:val="20"/>
          <w:lang w:val="ru-RU"/>
        </w:rPr>
        <w:t>И еще одну.</w:t>
      </w:r>
    </w:p>
    <w:p w14:paraId="79809BFB"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Брать он мое мороженое не стал, предоставив это мне, а сам свободной рукой принял стопку мятых бумажек и монеток и не глядя сунул в карман плаща.</w:t>
      </w:r>
    </w:p>
    <w:p w14:paraId="55ECE365"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w:t>
      </w:r>
      <w:r w:rsidRPr="0069449D">
        <w:rPr>
          <w:rFonts w:ascii="Verdana" w:hAnsi="Verdana"/>
          <w:color w:val="000000"/>
          <w:sz w:val="20"/>
        </w:rPr>
        <w:t> </w:t>
      </w:r>
      <w:r w:rsidRPr="0069449D">
        <w:rPr>
          <w:rFonts w:ascii="Verdana" w:hAnsi="Verdana"/>
          <w:color w:val="000000"/>
          <w:sz w:val="20"/>
          <w:lang w:val="ru-RU"/>
        </w:rPr>
        <w:t>Спасибо,</w:t>
      </w:r>
      <w:r w:rsidRPr="0069449D">
        <w:rPr>
          <w:rFonts w:ascii="Verdana" w:hAnsi="Verdana"/>
          <w:color w:val="000000"/>
          <w:sz w:val="20"/>
        </w:rPr>
        <w:t> </w:t>
      </w:r>
      <w:r w:rsidRPr="0069449D">
        <w:rPr>
          <w:rFonts w:ascii="Verdana" w:hAnsi="Verdana"/>
          <w:color w:val="000000"/>
          <w:sz w:val="20"/>
          <w:lang w:val="ru-RU"/>
        </w:rPr>
        <w:t>— сказал я, ожидая, пока он управится с деньгами.</w:t>
      </w:r>
      <w:r w:rsidRPr="0069449D">
        <w:rPr>
          <w:rFonts w:ascii="Verdana" w:hAnsi="Verdana"/>
          <w:color w:val="000000"/>
          <w:sz w:val="20"/>
        </w:rPr>
        <w:t> </w:t>
      </w:r>
      <w:r w:rsidRPr="0069449D">
        <w:rPr>
          <w:rFonts w:ascii="Verdana" w:hAnsi="Verdana"/>
          <w:color w:val="000000"/>
          <w:sz w:val="20"/>
          <w:lang w:val="ru-RU"/>
        </w:rPr>
        <w:t>— Помочь вам?</w:t>
      </w:r>
    </w:p>
    <w:p w14:paraId="7BDC733A"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w:t>
      </w:r>
      <w:r w:rsidRPr="0069449D">
        <w:rPr>
          <w:rFonts w:ascii="Verdana" w:hAnsi="Verdana"/>
          <w:color w:val="000000"/>
          <w:sz w:val="20"/>
        </w:rPr>
        <w:t> </w:t>
      </w:r>
      <w:r w:rsidRPr="0069449D">
        <w:rPr>
          <w:rFonts w:ascii="Verdana" w:hAnsi="Verdana"/>
          <w:color w:val="000000"/>
          <w:sz w:val="20"/>
          <w:lang w:val="ru-RU"/>
        </w:rPr>
        <w:t>В чем?</w:t>
      </w:r>
    </w:p>
    <w:p w14:paraId="533D7A98"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w:t>
      </w:r>
      <w:r w:rsidRPr="0069449D">
        <w:rPr>
          <w:rFonts w:ascii="Verdana" w:hAnsi="Verdana"/>
          <w:color w:val="000000"/>
          <w:sz w:val="20"/>
        </w:rPr>
        <w:t> </w:t>
      </w:r>
      <w:r w:rsidRPr="0069449D">
        <w:rPr>
          <w:rFonts w:ascii="Verdana" w:hAnsi="Verdana"/>
          <w:color w:val="000000"/>
          <w:sz w:val="20"/>
          <w:lang w:val="ru-RU"/>
        </w:rPr>
        <w:t>Давайте, я подержу мороженое.</w:t>
      </w:r>
    </w:p>
    <w:p w14:paraId="7895033D"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Слова мои звучали глупо. Любой человек может удержать в руке четыре пачки мороженого.</w:t>
      </w:r>
    </w:p>
    <w:p w14:paraId="07AA3C31"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Мне следовало как-то уладить этот конфузливый момент, чтобы человек не подумал, что я к нему пристаю, что мне от него что-то нужно.</w:t>
      </w:r>
    </w:p>
    <w:p w14:paraId="28D3CF30"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w:t>
      </w:r>
      <w:r w:rsidRPr="0069449D">
        <w:rPr>
          <w:rFonts w:ascii="Verdana" w:hAnsi="Verdana"/>
          <w:color w:val="000000"/>
          <w:sz w:val="20"/>
        </w:rPr>
        <w:t> </w:t>
      </w:r>
      <w:r w:rsidRPr="0069449D">
        <w:rPr>
          <w:rFonts w:ascii="Verdana" w:hAnsi="Verdana"/>
          <w:color w:val="000000"/>
          <w:sz w:val="20"/>
          <w:lang w:val="ru-RU"/>
        </w:rPr>
        <w:t>Поймите меня правильно,</w:t>
      </w:r>
      <w:r w:rsidRPr="0069449D">
        <w:rPr>
          <w:rFonts w:ascii="Verdana" w:hAnsi="Verdana"/>
          <w:color w:val="000000"/>
          <w:sz w:val="20"/>
        </w:rPr>
        <w:t> </w:t>
      </w:r>
      <w:r w:rsidRPr="0069449D">
        <w:rPr>
          <w:rFonts w:ascii="Verdana" w:hAnsi="Verdana"/>
          <w:color w:val="000000"/>
          <w:sz w:val="20"/>
          <w:lang w:val="ru-RU"/>
        </w:rPr>
        <w:t>— сказал я и почувствовал, что краснею.</w:t>
      </w:r>
      <w:r w:rsidRPr="0069449D">
        <w:rPr>
          <w:rFonts w:ascii="Verdana" w:hAnsi="Verdana"/>
          <w:color w:val="000000"/>
          <w:sz w:val="20"/>
        </w:rPr>
        <w:t> </w:t>
      </w:r>
      <w:r w:rsidRPr="0069449D">
        <w:rPr>
          <w:rFonts w:ascii="Verdana" w:hAnsi="Verdana"/>
          <w:color w:val="000000"/>
          <w:sz w:val="20"/>
          <w:lang w:val="ru-RU"/>
        </w:rPr>
        <w:t>— Но вы оказали мне любезность, и мне хотелось бы отплатить вам тем же. Если вам мое вмешательство неприятно, то простите ради бога, и я уйду.</w:t>
      </w:r>
    </w:p>
    <w:p w14:paraId="60C01E6E"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Он ничего не отвечал и пошел медленно прочь. Я шел рядом и не мог остановиться.</w:t>
      </w:r>
    </w:p>
    <w:p w14:paraId="455C526E"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w:t>
      </w:r>
      <w:r w:rsidRPr="0069449D">
        <w:rPr>
          <w:rFonts w:ascii="Verdana" w:hAnsi="Verdana"/>
          <w:color w:val="000000"/>
          <w:sz w:val="20"/>
        </w:rPr>
        <w:t> </w:t>
      </w:r>
      <w:r w:rsidRPr="0069449D">
        <w:rPr>
          <w:rFonts w:ascii="Verdana" w:hAnsi="Verdana"/>
          <w:color w:val="000000"/>
          <w:sz w:val="20"/>
          <w:lang w:val="ru-RU"/>
        </w:rPr>
        <w:t>Получилось так,</w:t>
      </w:r>
      <w:r w:rsidRPr="0069449D">
        <w:rPr>
          <w:rFonts w:ascii="Verdana" w:hAnsi="Verdana"/>
          <w:color w:val="000000"/>
          <w:sz w:val="20"/>
        </w:rPr>
        <w:t> </w:t>
      </w:r>
      <w:r w:rsidRPr="0069449D">
        <w:rPr>
          <w:rFonts w:ascii="Verdana" w:hAnsi="Verdana"/>
          <w:color w:val="000000"/>
          <w:sz w:val="20"/>
          <w:lang w:val="ru-RU"/>
        </w:rPr>
        <w:t>— продолжал я,</w:t>
      </w:r>
      <w:r w:rsidRPr="0069449D">
        <w:rPr>
          <w:rFonts w:ascii="Verdana" w:hAnsi="Verdana"/>
          <w:color w:val="000000"/>
          <w:sz w:val="20"/>
        </w:rPr>
        <w:t> </w:t>
      </w:r>
      <w:r w:rsidRPr="0069449D">
        <w:rPr>
          <w:rFonts w:ascii="Verdana" w:hAnsi="Verdana"/>
          <w:color w:val="000000"/>
          <w:sz w:val="20"/>
          <w:lang w:val="ru-RU"/>
        </w:rPr>
        <w:t>— что мне пришлось застрять на вокзале. Я здесь уже второй день. Я страшно истосковался по нормальному человеческому общению. Мой поезд уходит только вечером. Я уже дважды ездил на экскурсии по памятным местам, я изучил все вывески и объявления, узнаю в лицо всех милиционеров на вокзале. Я просто не представляю, как переживу еще четыре часа. Если не верите, то посмотрите, вот мой билет.</w:t>
      </w:r>
    </w:p>
    <w:p w14:paraId="01D31218"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Я полез в карман за билетом, но тот человек сказал:</w:t>
      </w:r>
    </w:p>
    <w:p w14:paraId="1969C4D0"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w:t>
      </w:r>
      <w:r w:rsidRPr="0069449D">
        <w:rPr>
          <w:rFonts w:ascii="Verdana" w:hAnsi="Verdana"/>
          <w:color w:val="000000"/>
          <w:sz w:val="20"/>
        </w:rPr>
        <w:t> </w:t>
      </w:r>
      <w:r w:rsidRPr="0069449D">
        <w:rPr>
          <w:rFonts w:ascii="Verdana" w:hAnsi="Verdana"/>
          <w:color w:val="000000"/>
          <w:sz w:val="20"/>
          <w:lang w:val="ru-RU"/>
        </w:rPr>
        <w:t>Не надо. Зачем?</w:t>
      </w:r>
    </w:p>
    <w:p w14:paraId="09B02BD8"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w:t>
      </w:r>
      <w:r w:rsidRPr="0069449D">
        <w:rPr>
          <w:rFonts w:ascii="Verdana" w:hAnsi="Verdana"/>
          <w:color w:val="000000"/>
          <w:sz w:val="20"/>
        </w:rPr>
        <w:t> </w:t>
      </w:r>
      <w:r w:rsidRPr="0069449D">
        <w:rPr>
          <w:rFonts w:ascii="Verdana" w:hAnsi="Verdana"/>
          <w:color w:val="000000"/>
          <w:sz w:val="20"/>
          <w:lang w:val="ru-RU"/>
        </w:rPr>
        <w:t>Я сам из Мелитополя,</w:t>
      </w:r>
      <w:r w:rsidRPr="0069449D">
        <w:rPr>
          <w:rFonts w:ascii="Verdana" w:hAnsi="Verdana"/>
          <w:color w:val="000000"/>
          <w:sz w:val="20"/>
        </w:rPr>
        <w:t> </w:t>
      </w:r>
      <w:r w:rsidRPr="0069449D">
        <w:rPr>
          <w:rFonts w:ascii="Verdana" w:hAnsi="Verdana"/>
          <w:color w:val="000000"/>
          <w:sz w:val="20"/>
          <w:lang w:val="ru-RU"/>
        </w:rPr>
        <w:t>— сказал я.</w:t>
      </w:r>
      <w:r w:rsidRPr="0069449D">
        <w:rPr>
          <w:rFonts w:ascii="Verdana" w:hAnsi="Verdana"/>
          <w:color w:val="000000"/>
          <w:sz w:val="20"/>
        </w:rPr>
        <w:t> </w:t>
      </w:r>
      <w:r w:rsidRPr="0069449D">
        <w:rPr>
          <w:rFonts w:ascii="Verdana" w:hAnsi="Verdana"/>
          <w:color w:val="000000"/>
          <w:sz w:val="20"/>
          <w:lang w:val="ru-RU"/>
        </w:rPr>
        <w:t>— Я технолог, был в Ленинграде у моей тети. Знаете, из старых петербуржских дев. А теперь вот болеет. Возраст.</w:t>
      </w:r>
    </w:p>
    <w:p w14:paraId="468EC480"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Так, разговаривая (вернее, разговаривал я, а узколицый человек лишь кивал в знак того, что слышит), мы поднялись по эскалатору наверх. За стеклянной стеной начало смеркаться. У дверей толпились автобусы.</w:t>
      </w:r>
    </w:p>
    <w:p w14:paraId="6E1543D4"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w:t>
      </w:r>
      <w:r w:rsidRPr="0069449D">
        <w:rPr>
          <w:rFonts w:ascii="Verdana" w:hAnsi="Verdana"/>
          <w:color w:val="000000"/>
          <w:sz w:val="20"/>
        </w:rPr>
        <w:t> </w:t>
      </w:r>
      <w:r w:rsidRPr="0069449D">
        <w:rPr>
          <w:rFonts w:ascii="Verdana" w:hAnsi="Verdana"/>
          <w:color w:val="000000"/>
          <w:sz w:val="20"/>
          <w:lang w:val="ru-RU"/>
        </w:rPr>
        <w:t>Извините,</w:t>
      </w:r>
      <w:r w:rsidRPr="0069449D">
        <w:rPr>
          <w:rFonts w:ascii="Verdana" w:hAnsi="Verdana"/>
          <w:color w:val="000000"/>
          <w:sz w:val="20"/>
        </w:rPr>
        <w:t> </w:t>
      </w:r>
      <w:r w:rsidRPr="0069449D">
        <w:rPr>
          <w:rFonts w:ascii="Verdana" w:hAnsi="Verdana"/>
          <w:color w:val="000000"/>
          <w:sz w:val="20"/>
          <w:lang w:val="ru-RU"/>
        </w:rPr>
        <w:t>— сказал я, останавливаясь наверху.</w:t>
      </w:r>
      <w:r w:rsidRPr="0069449D">
        <w:rPr>
          <w:rFonts w:ascii="Verdana" w:hAnsi="Verdana"/>
          <w:color w:val="000000"/>
          <w:sz w:val="20"/>
        </w:rPr>
        <w:t> </w:t>
      </w:r>
      <w:r w:rsidRPr="0069449D">
        <w:rPr>
          <w:rFonts w:ascii="Verdana" w:hAnsi="Verdana"/>
          <w:color w:val="000000"/>
          <w:sz w:val="20"/>
          <w:lang w:val="ru-RU"/>
        </w:rPr>
        <w:t>— Я пойду. Еще раз тысячу извинений.</w:t>
      </w:r>
    </w:p>
    <w:p w14:paraId="40D81A58"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lastRenderedPageBreak/>
        <w:t>Он ничего не ответил, и я пошел к кассам, но тут же человек меня окликнул.</w:t>
      </w:r>
    </w:p>
    <w:p w14:paraId="3D778566"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w:t>
      </w:r>
      <w:r w:rsidRPr="0069449D">
        <w:rPr>
          <w:rFonts w:ascii="Verdana" w:hAnsi="Verdana"/>
          <w:color w:val="000000"/>
          <w:sz w:val="20"/>
        </w:rPr>
        <w:t> </w:t>
      </w:r>
      <w:r w:rsidRPr="0069449D">
        <w:rPr>
          <w:rFonts w:ascii="Verdana" w:hAnsi="Verdana"/>
          <w:color w:val="000000"/>
          <w:sz w:val="20"/>
          <w:lang w:val="ru-RU"/>
        </w:rPr>
        <w:t>Подождите, гражданин,</w:t>
      </w:r>
      <w:r w:rsidRPr="0069449D">
        <w:rPr>
          <w:rFonts w:ascii="Verdana" w:hAnsi="Verdana"/>
          <w:color w:val="000000"/>
          <w:sz w:val="20"/>
        </w:rPr>
        <w:t> </w:t>
      </w:r>
      <w:r w:rsidRPr="0069449D">
        <w:rPr>
          <w:rFonts w:ascii="Verdana" w:hAnsi="Verdana"/>
          <w:color w:val="000000"/>
          <w:sz w:val="20"/>
          <w:lang w:val="ru-RU"/>
        </w:rPr>
        <w:t>— сказал он.</w:t>
      </w:r>
      <w:r w:rsidRPr="0069449D">
        <w:rPr>
          <w:rFonts w:ascii="Verdana" w:hAnsi="Verdana"/>
          <w:color w:val="000000"/>
          <w:sz w:val="20"/>
        </w:rPr>
        <w:t> </w:t>
      </w:r>
      <w:r w:rsidRPr="0069449D">
        <w:rPr>
          <w:rFonts w:ascii="Verdana" w:hAnsi="Verdana"/>
          <w:color w:val="000000"/>
          <w:sz w:val="20"/>
          <w:lang w:val="ru-RU"/>
        </w:rPr>
        <w:t>— Вы едете в Мелитополь?</w:t>
      </w:r>
    </w:p>
    <w:p w14:paraId="2D457552"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w:t>
      </w:r>
      <w:r w:rsidRPr="0069449D">
        <w:rPr>
          <w:rFonts w:ascii="Verdana" w:hAnsi="Verdana"/>
          <w:color w:val="000000"/>
          <w:sz w:val="20"/>
        </w:rPr>
        <w:t> </w:t>
      </w:r>
      <w:r w:rsidRPr="0069449D">
        <w:rPr>
          <w:rFonts w:ascii="Verdana" w:hAnsi="Verdana"/>
          <w:color w:val="000000"/>
          <w:sz w:val="20"/>
          <w:lang w:val="ru-RU"/>
        </w:rPr>
        <w:t>Да,</w:t>
      </w:r>
      <w:r w:rsidRPr="0069449D">
        <w:rPr>
          <w:rFonts w:ascii="Verdana" w:hAnsi="Verdana"/>
          <w:color w:val="000000"/>
          <w:sz w:val="20"/>
        </w:rPr>
        <w:t> </w:t>
      </w:r>
      <w:r w:rsidRPr="0069449D">
        <w:rPr>
          <w:rFonts w:ascii="Verdana" w:hAnsi="Verdana"/>
          <w:color w:val="000000"/>
          <w:sz w:val="20"/>
          <w:lang w:val="ru-RU"/>
        </w:rPr>
        <w:t>— сказал я, возвращаясь.</w:t>
      </w:r>
      <w:r w:rsidRPr="0069449D">
        <w:rPr>
          <w:rFonts w:ascii="Verdana" w:hAnsi="Verdana"/>
          <w:color w:val="000000"/>
          <w:sz w:val="20"/>
        </w:rPr>
        <w:t> </w:t>
      </w:r>
      <w:r w:rsidRPr="0069449D">
        <w:rPr>
          <w:rFonts w:ascii="Verdana" w:hAnsi="Verdana"/>
          <w:color w:val="000000"/>
          <w:sz w:val="20"/>
          <w:lang w:val="ru-RU"/>
        </w:rPr>
        <w:t>— Сегодня вечером.</w:t>
      </w:r>
    </w:p>
    <w:p w14:paraId="5CB28768"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w:t>
      </w:r>
      <w:r w:rsidRPr="0069449D">
        <w:rPr>
          <w:rFonts w:ascii="Verdana" w:hAnsi="Verdana"/>
          <w:color w:val="000000"/>
          <w:sz w:val="20"/>
        </w:rPr>
        <w:t> </w:t>
      </w:r>
      <w:r w:rsidRPr="0069449D">
        <w:rPr>
          <w:rFonts w:ascii="Verdana" w:hAnsi="Verdana"/>
          <w:color w:val="000000"/>
          <w:sz w:val="20"/>
          <w:lang w:val="ru-RU"/>
        </w:rPr>
        <w:t>Вы там живете?</w:t>
      </w:r>
    </w:p>
    <w:p w14:paraId="48017899"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w:t>
      </w:r>
      <w:r w:rsidRPr="0069449D">
        <w:rPr>
          <w:rFonts w:ascii="Verdana" w:hAnsi="Verdana"/>
          <w:color w:val="000000"/>
          <w:sz w:val="20"/>
        </w:rPr>
        <w:t> </w:t>
      </w:r>
      <w:r w:rsidRPr="0069449D">
        <w:rPr>
          <w:rFonts w:ascii="Verdana" w:hAnsi="Verdana"/>
          <w:color w:val="000000"/>
          <w:sz w:val="20"/>
          <w:lang w:val="ru-RU"/>
        </w:rPr>
        <w:t>Разумеется.</w:t>
      </w:r>
    </w:p>
    <w:p w14:paraId="7B7C5AEC"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w:t>
      </w:r>
      <w:r w:rsidRPr="0069449D">
        <w:rPr>
          <w:rFonts w:ascii="Verdana" w:hAnsi="Verdana"/>
          <w:color w:val="000000"/>
          <w:sz w:val="20"/>
        </w:rPr>
        <w:t> </w:t>
      </w:r>
      <w:r w:rsidRPr="0069449D">
        <w:rPr>
          <w:rFonts w:ascii="Verdana" w:hAnsi="Verdana"/>
          <w:color w:val="000000"/>
          <w:sz w:val="20"/>
          <w:lang w:val="ru-RU"/>
        </w:rPr>
        <w:t>Мой отец жил в Мелитополе,</w:t>
      </w:r>
      <w:r w:rsidRPr="0069449D">
        <w:rPr>
          <w:rFonts w:ascii="Verdana" w:hAnsi="Verdana"/>
          <w:color w:val="000000"/>
          <w:sz w:val="20"/>
        </w:rPr>
        <w:t> </w:t>
      </w:r>
      <w:r w:rsidRPr="0069449D">
        <w:rPr>
          <w:rFonts w:ascii="Verdana" w:hAnsi="Verdana"/>
          <w:color w:val="000000"/>
          <w:sz w:val="20"/>
          <w:lang w:val="ru-RU"/>
        </w:rPr>
        <w:t>— сказал узколицый человек.</w:t>
      </w:r>
    </w:p>
    <w:p w14:paraId="6CB90BAA"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w:t>
      </w:r>
      <w:r w:rsidRPr="0069449D">
        <w:rPr>
          <w:rFonts w:ascii="Verdana" w:hAnsi="Verdana"/>
          <w:color w:val="000000"/>
          <w:sz w:val="20"/>
        </w:rPr>
        <w:t> </w:t>
      </w:r>
      <w:r w:rsidRPr="0069449D">
        <w:rPr>
          <w:rFonts w:ascii="Verdana" w:hAnsi="Verdana"/>
          <w:color w:val="000000"/>
          <w:sz w:val="20"/>
          <w:lang w:val="ru-RU"/>
        </w:rPr>
        <w:t>Не может быть!</w:t>
      </w:r>
    </w:p>
    <w:p w14:paraId="12016362"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Мороженое, которое он держал обеими руками, размягчилось, и мне было видно, как его пальцы продавили углубления в брикетах. Но он этого не замечал.</w:t>
      </w:r>
    </w:p>
    <w:p w14:paraId="5A4E6C5C"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w:t>
      </w:r>
      <w:r w:rsidRPr="0069449D">
        <w:rPr>
          <w:rFonts w:ascii="Verdana" w:hAnsi="Verdana"/>
          <w:color w:val="000000"/>
          <w:sz w:val="20"/>
        </w:rPr>
        <w:t> </w:t>
      </w:r>
      <w:r w:rsidRPr="0069449D">
        <w:rPr>
          <w:rFonts w:ascii="Verdana" w:hAnsi="Verdana"/>
          <w:color w:val="000000"/>
          <w:sz w:val="20"/>
          <w:lang w:val="ru-RU"/>
        </w:rPr>
        <w:t>Я хотел бы поехать в Мелитополь,</w:t>
      </w:r>
      <w:r w:rsidRPr="0069449D">
        <w:rPr>
          <w:rFonts w:ascii="Verdana" w:hAnsi="Verdana"/>
          <w:color w:val="000000"/>
          <w:sz w:val="20"/>
        </w:rPr>
        <w:t> </w:t>
      </w:r>
      <w:r w:rsidRPr="0069449D">
        <w:rPr>
          <w:rFonts w:ascii="Verdana" w:hAnsi="Verdana"/>
          <w:color w:val="000000"/>
          <w:sz w:val="20"/>
          <w:lang w:val="ru-RU"/>
        </w:rPr>
        <w:t>— сказал человек.</w:t>
      </w:r>
    </w:p>
    <w:p w14:paraId="0D9FE363"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w:t>
      </w:r>
      <w:r w:rsidRPr="0069449D">
        <w:rPr>
          <w:rFonts w:ascii="Verdana" w:hAnsi="Verdana"/>
          <w:color w:val="000000"/>
          <w:sz w:val="20"/>
        </w:rPr>
        <w:t> </w:t>
      </w:r>
      <w:r w:rsidRPr="0069449D">
        <w:rPr>
          <w:rFonts w:ascii="Verdana" w:hAnsi="Verdana"/>
          <w:color w:val="000000"/>
          <w:sz w:val="20"/>
          <w:lang w:val="ru-RU"/>
        </w:rPr>
        <w:t>Приезжайте,</w:t>
      </w:r>
      <w:r w:rsidRPr="0069449D">
        <w:rPr>
          <w:rFonts w:ascii="Verdana" w:hAnsi="Verdana"/>
          <w:color w:val="000000"/>
          <w:sz w:val="20"/>
        </w:rPr>
        <w:t> </w:t>
      </w:r>
      <w:r w:rsidRPr="0069449D">
        <w:rPr>
          <w:rFonts w:ascii="Verdana" w:hAnsi="Verdana"/>
          <w:color w:val="000000"/>
          <w:sz w:val="20"/>
          <w:lang w:val="ru-RU"/>
        </w:rPr>
        <w:t>— сказал я.</w:t>
      </w:r>
      <w:r w:rsidRPr="0069449D">
        <w:rPr>
          <w:rFonts w:ascii="Verdana" w:hAnsi="Verdana"/>
          <w:color w:val="000000"/>
          <w:sz w:val="20"/>
        </w:rPr>
        <w:t> </w:t>
      </w:r>
      <w:r w:rsidRPr="0069449D">
        <w:rPr>
          <w:rFonts w:ascii="Verdana" w:hAnsi="Verdana"/>
          <w:color w:val="000000"/>
          <w:sz w:val="20"/>
          <w:lang w:val="ru-RU"/>
        </w:rPr>
        <w:t>— Я могу вам оставить адрес. Я живу один в трехкомнатной квартире. Моя жена покинула меня, вот и остался я один.</w:t>
      </w:r>
    </w:p>
    <w:p w14:paraId="49E2F7E6"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Наверное, я показался ему человеком с недержанием речи. И, чтобы отвлечься от мелитопольской темы, я сказал:</w:t>
      </w:r>
    </w:p>
    <w:p w14:paraId="234D0F78"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w:t>
      </w:r>
      <w:r w:rsidRPr="0069449D">
        <w:rPr>
          <w:rFonts w:ascii="Verdana" w:hAnsi="Verdana"/>
          <w:color w:val="000000"/>
          <w:sz w:val="20"/>
        </w:rPr>
        <w:t> </w:t>
      </w:r>
      <w:r w:rsidRPr="0069449D">
        <w:rPr>
          <w:rFonts w:ascii="Verdana" w:hAnsi="Verdana"/>
          <w:color w:val="000000"/>
          <w:sz w:val="20"/>
          <w:lang w:val="ru-RU"/>
        </w:rPr>
        <w:t>Ваше мороженое вот-вот потечет.</w:t>
      </w:r>
    </w:p>
    <w:p w14:paraId="5E572B0F"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w:t>
      </w:r>
      <w:r w:rsidRPr="0069449D">
        <w:rPr>
          <w:rFonts w:ascii="Verdana" w:hAnsi="Verdana"/>
          <w:color w:val="000000"/>
          <w:sz w:val="20"/>
        </w:rPr>
        <w:t> </w:t>
      </w:r>
      <w:r w:rsidRPr="0069449D">
        <w:rPr>
          <w:rFonts w:ascii="Verdana" w:hAnsi="Verdana"/>
          <w:color w:val="000000"/>
          <w:sz w:val="20"/>
          <w:lang w:val="ru-RU"/>
        </w:rPr>
        <w:t>Да, конечно,</w:t>
      </w:r>
      <w:r w:rsidRPr="0069449D">
        <w:rPr>
          <w:rFonts w:ascii="Verdana" w:hAnsi="Verdana"/>
          <w:color w:val="000000"/>
          <w:sz w:val="20"/>
        </w:rPr>
        <w:t> </w:t>
      </w:r>
      <w:r w:rsidRPr="0069449D">
        <w:rPr>
          <w:rFonts w:ascii="Verdana" w:hAnsi="Verdana"/>
          <w:color w:val="000000"/>
          <w:sz w:val="20"/>
          <w:lang w:val="ru-RU"/>
        </w:rPr>
        <w:t>— согласился он, думая о чем-то другом.</w:t>
      </w:r>
    </w:p>
    <w:p w14:paraId="511BCEB1"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w:t>
      </w:r>
      <w:r w:rsidRPr="0069449D">
        <w:rPr>
          <w:rFonts w:ascii="Verdana" w:hAnsi="Verdana"/>
          <w:color w:val="000000"/>
          <w:sz w:val="20"/>
        </w:rPr>
        <w:t> </w:t>
      </w:r>
      <w:r w:rsidRPr="0069449D">
        <w:rPr>
          <w:rFonts w:ascii="Verdana" w:hAnsi="Verdana"/>
          <w:color w:val="000000"/>
          <w:sz w:val="20"/>
          <w:lang w:val="ru-RU"/>
        </w:rPr>
        <w:t>Вы отнесите его,</w:t>
      </w:r>
      <w:r w:rsidRPr="0069449D">
        <w:rPr>
          <w:rFonts w:ascii="Verdana" w:hAnsi="Verdana"/>
          <w:color w:val="000000"/>
          <w:sz w:val="20"/>
        </w:rPr>
        <w:t> </w:t>
      </w:r>
      <w:r w:rsidRPr="0069449D">
        <w:rPr>
          <w:rFonts w:ascii="Verdana" w:hAnsi="Verdana"/>
          <w:color w:val="000000"/>
          <w:sz w:val="20"/>
          <w:lang w:val="ru-RU"/>
        </w:rPr>
        <w:t>— посоветовал я.</w:t>
      </w:r>
    </w:p>
    <w:p w14:paraId="32D539E3"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w:t>
      </w:r>
      <w:r w:rsidRPr="0069449D">
        <w:rPr>
          <w:rFonts w:ascii="Verdana" w:hAnsi="Verdana"/>
          <w:color w:val="000000"/>
          <w:sz w:val="20"/>
        </w:rPr>
        <w:t> </w:t>
      </w:r>
      <w:r w:rsidRPr="0069449D">
        <w:rPr>
          <w:rFonts w:ascii="Verdana" w:hAnsi="Verdana"/>
          <w:color w:val="000000"/>
          <w:sz w:val="20"/>
          <w:lang w:val="ru-RU"/>
        </w:rPr>
        <w:t>А вы уйдете?</w:t>
      </w:r>
      <w:r w:rsidRPr="0069449D">
        <w:rPr>
          <w:rFonts w:ascii="Verdana" w:hAnsi="Verdana"/>
          <w:color w:val="000000"/>
          <w:sz w:val="20"/>
        </w:rPr>
        <w:t> </w:t>
      </w:r>
      <w:r w:rsidRPr="0069449D">
        <w:rPr>
          <w:rFonts w:ascii="Verdana" w:hAnsi="Verdana"/>
          <w:color w:val="000000"/>
          <w:sz w:val="20"/>
          <w:lang w:val="ru-RU"/>
        </w:rPr>
        <w:t>— Я понял, насколько одинок и не уверен в себе этот человек.</w:t>
      </w:r>
      <w:r w:rsidRPr="0069449D">
        <w:rPr>
          <w:rFonts w:ascii="Verdana" w:hAnsi="Verdana"/>
          <w:color w:val="000000"/>
          <w:sz w:val="20"/>
        </w:rPr>
        <w:t> </w:t>
      </w:r>
      <w:r w:rsidRPr="0069449D">
        <w:rPr>
          <w:rFonts w:ascii="Verdana" w:hAnsi="Verdana"/>
          <w:color w:val="000000"/>
          <w:sz w:val="20"/>
          <w:lang w:val="ru-RU"/>
        </w:rPr>
        <w:t>— Вы, пожалуйста, не уходите. Если, конечно, можете.</w:t>
      </w:r>
    </w:p>
    <w:p w14:paraId="391A8E49"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w:t>
      </w:r>
      <w:r w:rsidRPr="0069449D">
        <w:rPr>
          <w:rFonts w:ascii="Verdana" w:hAnsi="Verdana"/>
          <w:color w:val="000000"/>
          <w:sz w:val="20"/>
        </w:rPr>
        <w:t> </w:t>
      </w:r>
      <w:r w:rsidRPr="0069449D">
        <w:rPr>
          <w:rFonts w:ascii="Verdana" w:hAnsi="Verdana"/>
          <w:color w:val="000000"/>
          <w:sz w:val="20"/>
          <w:lang w:val="ru-RU"/>
        </w:rPr>
        <w:t>Разумеется,</w:t>
      </w:r>
      <w:r w:rsidRPr="0069449D">
        <w:rPr>
          <w:rFonts w:ascii="Verdana" w:hAnsi="Verdana"/>
          <w:color w:val="000000"/>
          <w:sz w:val="20"/>
        </w:rPr>
        <w:t> </w:t>
      </w:r>
      <w:r w:rsidRPr="0069449D">
        <w:rPr>
          <w:rFonts w:ascii="Verdana" w:hAnsi="Verdana"/>
          <w:color w:val="000000"/>
          <w:sz w:val="20"/>
          <w:lang w:val="ru-RU"/>
        </w:rPr>
        <w:t>— сказал я.</w:t>
      </w:r>
      <w:r w:rsidRPr="0069449D">
        <w:rPr>
          <w:rFonts w:ascii="Verdana" w:hAnsi="Verdana"/>
          <w:color w:val="000000"/>
          <w:sz w:val="20"/>
        </w:rPr>
        <w:t> </w:t>
      </w:r>
      <w:r w:rsidRPr="0069449D">
        <w:rPr>
          <w:rFonts w:ascii="Verdana" w:hAnsi="Verdana"/>
          <w:color w:val="000000"/>
          <w:sz w:val="20"/>
          <w:lang w:val="ru-RU"/>
        </w:rPr>
        <w:t>— Конечно, я буду с вами.</w:t>
      </w:r>
    </w:p>
    <w:p w14:paraId="4AD151AC"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Мы с ним пошли через зал. Его семья ждала его в дальнем конце зала, за закрытым киоском. Двое детей сидели по обе стороны женщины средних лет с таким же узким лицом, как у моего нового знакомого, и с еще более длинным носом. Я даже вообразил сначала, что это его сестра. Но оказалось, что жена. При виде нас женщина почему-то прижала к груди черную матерчатую сумку, а дети, один совсем маленький, другой лет семи, замерли, будто крольчата при виде волка.</w:t>
      </w:r>
    </w:p>
    <w:p w14:paraId="5B371471"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Женщина была коротко подстрижена, почти под скобку, и лишь на концах волосы были завиты. И платье, и пальто с большими серыми пуговицами были очень неправильными, именно неправильными. Я бы даже не сказал, что они немодны или старомодны. Они принадлежали к другому миру.</w:t>
      </w:r>
    </w:p>
    <w:p w14:paraId="6B180E89"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w:t>
      </w:r>
      <w:r w:rsidRPr="0069449D">
        <w:rPr>
          <w:rFonts w:ascii="Verdana" w:hAnsi="Verdana"/>
          <w:color w:val="000000"/>
          <w:sz w:val="20"/>
        </w:rPr>
        <w:t> </w:t>
      </w:r>
      <w:r w:rsidRPr="0069449D">
        <w:rPr>
          <w:rFonts w:ascii="Verdana" w:hAnsi="Verdana"/>
          <w:color w:val="000000"/>
          <w:sz w:val="20"/>
          <w:lang w:val="ru-RU"/>
        </w:rPr>
        <w:t>Маша!</w:t>
      </w:r>
      <w:r w:rsidRPr="0069449D">
        <w:rPr>
          <w:rFonts w:ascii="Verdana" w:hAnsi="Verdana"/>
          <w:color w:val="000000"/>
          <w:sz w:val="20"/>
        </w:rPr>
        <w:t> </w:t>
      </w:r>
      <w:r w:rsidRPr="0069449D">
        <w:rPr>
          <w:rFonts w:ascii="Verdana" w:hAnsi="Verdana"/>
          <w:color w:val="000000"/>
          <w:sz w:val="20"/>
          <w:lang w:val="ru-RU"/>
        </w:rPr>
        <w:t>— сказал быстро мой спутник.</w:t>
      </w:r>
      <w:r w:rsidRPr="0069449D">
        <w:rPr>
          <w:rFonts w:ascii="Verdana" w:hAnsi="Verdana"/>
          <w:color w:val="000000"/>
          <w:sz w:val="20"/>
        </w:rPr>
        <w:t> </w:t>
      </w:r>
      <w:r w:rsidRPr="0069449D">
        <w:rPr>
          <w:rFonts w:ascii="Verdana" w:hAnsi="Verdana"/>
          <w:color w:val="000000"/>
          <w:sz w:val="20"/>
          <w:lang w:val="ru-RU"/>
        </w:rPr>
        <w:t>— Не волнуйся, все в порядке. Этот гражданин из Мелитополя, мы с ним покупали мороженое.</w:t>
      </w:r>
    </w:p>
    <w:p w14:paraId="14F295A8"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С этими словами он положил ей на руки полурастаявшие пачки, и женщина инстинктивно вытянула вперед руки, чтобы капли сливок не падали на пальто.</w:t>
      </w:r>
    </w:p>
    <w:p w14:paraId="3964197C"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w:t>
      </w:r>
      <w:r w:rsidRPr="0069449D">
        <w:rPr>
          <w:rFonts w:ascii="Verdana" w:hAnsi="Verdana"/>
          <w:color w:val="000000"/>
          <w:sz w:val="20"/>
        </w:rPr>
        <w:t> </w:t>
      </w:r>
      <w:r w:rsidRPr="0069449D">
        <w:rPr>
          <w:rFonts w:ascii="Verdana" w:hAnsi="Verdana"/>
          <w:color w:val="000000"/>
          <w:sz w:val="20"/>
          <w:lang w:val="ru-RU"/>
        </w:rPr>
        <w:t>Моя жена,</w:t>
      </w:r>
      <w:r w:rsidRPr="0069449D">
        <w:rPr>
          <w:rFonts w:ascii="Verdana" w:hAnsi="Verdana"/>
          <w:color w:val="000000"/>
          <w:sz w:val="20"/>
        </w:rPr>
        <w:t> </w:t>
      </w:r>
      <w:r w:rsidRPr="0069449D">
        <w:rPr>
          <w:rFonts w:ascii="Verdana" w:hAnsi="Verdana"/>
          <w:color w:val="000000"/>
          <w:sz w:val="20"/>
          <w:lang w:val="ru-RU"/>
        </w:rPr>
        <w:t>— сказал узколицый человек.</w:t>
      </w:r>
      <w:r w:rsidRPr="0069449D">
        <w:rPr>
          <w:rFonts w:ascii="Verdana" w:hAnsi="Verdana"/>
          <w:color w:val="000000"/>
          <w:sz w:val="20"/>
        </w:rPr>
        <w:t> </w:t>
      </w:r>
      <w:r w:rsidRPr="0069449D">
        <w:rPr>
          <w:rFonts w:ascii="Verdana" w:hAnsi="Verdana"/>
          <w:color w:val="000000"/>
          <w:sz w:val="20"/>
          <w:lang w:val="ru-RU"/>
        </w:rPr>
        <w:t>— Мария Павловна.</w:t>
      </w:r>
    </w:p>
    <w:p w14:paraId="50328083"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Женщина как-то сразу обмякла, видно, она боялась тут сидеть одна, с детьми. Дальше на длинной скамье дремал казах с электрогитарой, затем сидела парочка голубков лет пятидесяти. На нас никто не смотрел.</w:t>
      </w:r>
    </w:p>
    <w:p w14:paraId="3C7912F5"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Женщина оглянулась, куда деть мороженое.</w:t>
      </w:r>
    </w:p>
    <w:p w14:paraId="0BD91407"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w:t>
      </w:r>
      <w:r w:rsidRPr="0069449D">
        <w:rPr>
          <w:rFonts w:ascii="Verdana" w:hAnsi="Verdana"/>
          <w:color w:val="000000"/>
          <w:sz w:val="20"/>
        </w:rPr>
        <w:t> </w:t>
      </w:r>
      <w:r w:rsidRPr="0069449D">
        <w:rPr>
          <w:rFonts w:ascii="Verdana" w:hAnsi="Verdana"/>
          <w:color w:val="000000"/>
          <w:sz w:val="20"/>
          <w:lang w:val="ru-RU"/>
        </w:rPr>
        <w:t>Дай сюда,</w:t>
      </w:r>
      <w:r w:rsidRPr="0069449D">
        <w:rPr>
          <w:rFonts w:ascii="Verdana" w:hAnsi="Verdana"/>
          <w:color w:val="000000"/>
          <w:sz w:val="20"/>
        </w:rPr>
        <w:t> </w:t>
      </w:r>
      <w:r w:rsidRPr="0069449D">
        <w:rPr>
          <w:rFonts w:ascii="Verdana" w:hAnsi="Verdana"/>
          <w:color w:val="000000"/>
          <w:sz w:val="20"/>
          <w:lang w:val="ru-RU"/>
        </w:rPr>
        <w:t>— сказал семилетний мальчик.</w:t>
      </w:r>
      <w:r w:rsidRPr="0069449D">
        <w:rPr>
          <w:rFonts w:ascii="Verdana" w:hAnsi="Verdana"/>
          <w:color w:val="000000"/>
          <w:sz w:val="20"/>
        </w:rPr>
        <w:t> </w:t>
      </w:r>
      <w:r w:rsidRPr="0069449D">
        <w:rPr>
          <w:rFonts w:ascii="Verdana" w:hAnsi="Verdana"/>
          <w:color w:val="000000"/>
          <w:sz w:val="20"/>
          <w:lang w:val="ru-RU"/>
        </w:rPr>
        <w:t>— Я подержу.</w:t>
      </w:r>
    </w:p>
    <w:p w14:paraId="21E20DE9"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w:t>
      </w:r>
      <w:r w:rsidRPr="0069449D">
        <w:rPr>
          <w:rFonts w:ascii="Verdana" w:hAnsi="Verdana"/>
          <w:color w:val="000000"/>
          <w:sz w:val="20"/>
        </w:rPr>
        <w:t> </w:t>
      </w:r>
      <w:r w:rsidRPr="0069449D">
        <w:rPr>
          <w:rFonts w:ascii="Verdana" w:hAnsi="Verdana"/>
          <w:color w:val="000000"/>
          <w:sz w:val="20"/>
          <w:lang w:val="ru-RU"/>
        </w:rPr>
        <w:t>Только не накапай на штанишки, Ося,</w:t>
      </w:r>
      <w:r w:rsidRPr="0069449D">
        <w:rPr>
          <w:rFonts w:ascii="Verdana" w:hAnsi="Verdana"/>
          <w:color w:val="000000"/>
          <w:sz w:val="20"/>
        </w:rPr>
        <w:t> </w:t>
      </w:r>
      <w:r w:rsidRPr="0069449D">
        <w:rPr>
          <w:rFonts w:ascii="Verdana" w:hAnsi="Verdana"/>
          <w:color w:val="000000"/>
          <w:sz w:val="20"/>
          <w:lang w:val="ru-RU"/>
        </w:rPr>
        <w:t>— сказала женщина.</w:t>
      </w:r>
    </w:p>
    <w:p w14:paraId="783C746A"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w:t>
      </w:r>
      <w:r w:rsidRPr="0069449D">
        <w:rPr>
          <w:rFonts w:ascii="Verdana" w:hAnsi="Verdana"/>
          <w:color w:val="000000"/>
          <w:sz w:val="20"/>
        </w:rPr>
        <w:t> </w:t>
      </w:r>
      <w:r w:rsidRPr="0069449D">
        <w:rPr>
          <w:rFonts w:ascii="Verdana" w:hAnsi="Verdana"/>
          <w:color w:val="000000"/>
          <w:sz w:val="20"/>
          <w:lang w:val="ru-RU"/>
        </w:rPr>
        <w:t>А мне?</w:t>
      </w:r>
      <w:r w:rsidRPr="0069449D">
        <w:rPr>
          <w:rFonts w:ascii="Verdana" w:hAnsi="Verdana"/>
          <w:color w:val="000000"/>
          <w:sz w:val="20"/>
        </w:rPr>
        <w:t> </w:t>
      </w:r>
      <w:r w:rsidRPr="0069449D">
        <w:rPr>
          <w:rFonts w:ascii="Verdana" w:hAnsi="Verdana"/>
          <w:color w:val="000000"/>
          <w:sz w:val="20"/>
          <w:lang w:val="ru-RU"/>
        </w:rPr>
        <w:t>— спросила малышка. Она сидела на лавке, поджав ноги, покрытая серым одеялом, на котором можно было угадать изображение белки с орехом.</w:t>
      </w:r>
    </w:p>
    <w:p w14:paraId="424AFF5E"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w:t>
      </w:r>
      <w:r w:rsidRPr="0069449D">
        <w:rPr>
          <w:rFonts w:ascii="Verdana" w:hAnsi="Verdana"/>
          <w:color w:val="000000"/>
          <w:sz w:val="20"/>
        </w:rPr>
        <w:t> </w:t>
      </w:r>
      <w:r w:rsidRPr="0069449D">
        <w:rPr>
          <w:rFonts w:ascii="Verdana" w:hAnsi="Verdana"/>
          <w:color w:val="000000"/>
          <w:sz w:val="20"/>
          <w:lang w:val="ru-RU"/>
        </w:rPr>
        <w:t>Сейчас, Наташенька, сейчас,</w:t>
      </w:r>
      <w:r w:rsidRPr="0069449D">
        <w:rPr>
          <w:rFonts w:ascii="Verdana" w:hAnsi="Verdana"/>
          <w:color w:val="000000"/>
          <w:sz w:val="20"/>
        </w:rPr>
        <w:t> </w:t>
      </w:r>
      <w:r w:rsidRPr="0069449D">
        <w:rPr>
          <w:rFonts w:ascii="Verdana" w:hAnsi="Verdana"/>
          <w:color w:val="000000"/>
          <w:sz w:val="20"/>
          <w:lang w:val="ru-RU"/>
        </w:rPr>
        <w:t>— сказала женщина.</w:t>
      </w:r>
    </w:p>
    <w:p w14:paraId="52339289"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Она быстрым кошачьим движением извлекла из сумки носовой платок, вытерла руки и, поднявшись, протянула мне ладонь.</w:t>
      </w:r>
    </w:p>
    <w:p w14:paraId="1F89865C"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w:t>
      </w:r>
      <w:r w:rsidRPr="0069449D">
        <w:rPr>
          <w:rFonts w:ascii="Verdana" w:hAnsi="Verdana"/>
          <w:color w:val="000000"/>
          <w:sz w:val="20"/>
        </w:rPr>
        <w:t> </w:t>
      </w:r>
      <w:r w:rsidRPr="0069449D">
        <w:rPr>
          <w:rFonts w:ascii="Verdana" w:hAnsi="Verdana"/>
          <w:color w:val="000000"/>
          <w:sz w:val="20"/>
          <w:lang w:val="ru-RU"/>
        </w:rPr>
        <w:t>Мик, Мария Павловна,</w:t>
      </w:r>
      <w:r w:rsidRPr="0069449D">
        <w:rPr>
          <w:rFonts w:ascii="Verdana" w:hAnsi="Verdana"/>
          <w:color w:val="000000"/>
          <w:sz w:val="20"/>
        </w:rPr>
        <w:t> </w:t>
      </w:r>
      <w:r w:rsidRPr="0069449D">
        <w:rPr>
          <w:rFonts w:ascii="Verdana" w:hAnsi="Verdana"/>
          <w:color w:val="000000"/>
          <w:sz w:val="20"/>
          <w:lang w:val="ru-RU"/>
        </w:rPr>
        <w:t>— сказала она.</w:t>
      </w:r>
      <w:r w:rsidRPr="0069449D">
        <w:rPr>
          <w:rFonts w:ascii="Verdana" w:hAnsi="Verdana"/>
          <w:color w:val="000000"/>
          <w:sz w:val="20"/>
        </w:rPr>
        <w:t> </w:t>
      </w:r>
      <w:r w:rsidRPr="0069449D">
        <w:rPr>
          <w:rFonts w:ascii="Verdana" w:hAnsi="Verdana"/>
          <w:color w:val="000000"/>
          <w:sz w:val="20"/>
          <w:lang w:val="ru-RU"/>
        </w:rPr>
        <w:t>— Очень приятно с вами познакомиться.</w:t>
      </w:r>
    </w:p>
    <w:p w14:paraId="79F4432C"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w:t>
      </w:r>
      <w:r w:rsidRPr="0069449D">
        <w:rPr>
          <w:rFonts w:ascii="Verdana" w:hAnsi="Verdana"/>
          <w:color w:val="000000"/>
          <w:sz w:val="20"/>
        </w:rPr>
        <w:t> </w:t>
      </w:r>
      <w:r w:rsidRPr="0069449D">
        <w:rPr>
          <w:rFonts w:ascii="Verdana" w:hAnsi="Verdana"/>
          <w:color w:val="000000"/>
          <w:sz w:val="20"/>
          <w:lang w:val="ru-RU"/>
        </w:rPr>
        <w:t>Мы тут проездом,</w:t>
      </w:r>
      <w:r w:rsidRPr="0069449D">
        <w:rPr>
          <w:rFonts w:ascii="Verdana" w:hAnsi="Verdana"/>
          <w:color w:val="000000"/>
          <w:sz w:val="20"/>
        </w:rPr>
        <w:t> </w:t>
      </w:r>
      <w:r w:rsidRPr="0069449D">
        <w:rPr>
          <w:rFonts w:ascii="Verdana" w:hAnsi="Verdana"/>
          <w:color w:val="000000"/>
          <w:sz w:val="20"/>
          <w:lang w:val="ru-RU"/>
        </w:rPr>
        <w:t>— быстро сказал узколицый.</w:t>
      </w:r>
      <w:r w:rsidRPr="0069449D">
        <w:rPr>
          <w:rFonts w:ascii="Verdana" w:hAnsi="Verdana"/>
          <w:color w:val="000000"/>
          <w:sz w:val="20"/>
        </w:rPr>
        <w:t> </w:t>
      </w:r>
      <w:r w:rsidRPr="0069449D">
        <w:rPr>
          <w:rFonts w:ascii="Verdana" w:hAnsi="Verdana"/>
          <w:color w:val="000000"/>
          <w:sz w:val="20"/>
          <w:lang w:val="ru-RU"/>
        </w:rPr>
        <w:t>— Да вот застряли.</w:t>
      </w:r>
    </w:p>
    <w:p w14:paraId="2AC1E154"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Он вдруг засмеялся, показав, как далеко вперед торчат его длинные зубы.</w:t>
      </w:r>
    </w:p>
    <w:p w14:paraId="6AEE0E2F"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w:t>
      </w:r>
      <w:r w:rsidRPr="0069449D">
        <w:rPr>
          <w:rFonts w:ascii="Verdana" w:hAnsi="Verdana"/>
          <w:color w:val="000000"/>
          <w:sz w:val="20"/>
        </w:rPr>
        <w:t> </w:t>
      </w:r>
      <w:r w:rsidRPr="0069449D">
        <w:rPr>
          <w:rFonts w:ascii="Verdana" w:hAnsi="Verdana"/>
          <w:color w:val="000000"/>
          <w:sz w:val="20"/>
          <w:lang w:val="ru-RU"/>
        </w:rPr>
        <w:t>И очень хотим уехать,</w:t>
      </w:r>
      <w:r w:rsidRPr="0069449D">
        <w:rPr>
          <w:rFonts w:ascii="Verdana" w:hAnsi="Verdana"/>
          <w:color w:val="000000"/>
          <w:sz w:val="20"/>
        </w:rPr>
        <w:t> </w:t>
      </w:r>
      <w:r w:rsidRPr="0069449D">
        <w:rPr>
          <w:rFonts w:ascii="Verdana" w:hAnsi="Verdana"/>
          <w:color w:val="000000"/>
          <w:sz w:val="20"/>
          <w:lang w:val="ru-RU"/>
        </w:rPr>
        <w:t>— сказала его жена.</w:t>
      </w:r>
    </w:p>
    <w:p w14:paraId="49A30388"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w:t>
      </w:r>
      <w:r w:rsidRPr="0069449D">
        <w:rPr>
          <w:rFonts w:ascii="Verdana" w:hAnsi="Verdana"/>
          <w:color w:val="000000"/>
          <w:sz w:val="20"/>
        </w:rPr>
        <w:t> </w:t>
      </w:r>
      <w:r w:rsidRPr="0069449D">
        <w:rPr>
          <w:rFonts w:ascii="Verdana" w:hAnsi="Verdana"/>
          <w:color w:val="000000"/>
          <w:sz w:val="20"/>
          <w:lang w:val="ru-RU"/>
        </w:rPr>
        <w:t>Простите,</w:t>
      </w:r>
      <w:r w:rsidRPr="0069449D">
        <w:rPr>
          <w:rFonts w:ascii="Verdana" w:hAnsi="Verdana"/>
          <w:color w:val="000000"/>
          <w:sz w:val="20"/>
        </w:rPr>
        <w:t> </w:t>
      </w:r>
      <w:r w:rsidRPr="0069449D">
        <w:rPr>
          <w:rFonts w:ascii="Verdana" w:hAnsi="Verdana"/>
          <w:color w:val="000000"/>
          <w:sz w:val="20"/>
          <w:lang w:val="ru-RU"/>
        </w:rPr>
        <w:t>— я не хотел ничем пугать этих странных людей,</w:t>
      </w:r>
      <w:r w:rsidRPr="0069449D">
        <w:rPr>
          <w:rFonts w:ascii="Verdana" w:hAnsi="Verdana"/>
          <w:color w:val="000000"/>
          <w:sz w:val="20"/>
        </w:rPr>
        <w:t> </w:t>
      </w:r>
      <w:r w:rsidRPr="0069449D">
        <w:rPr>
          <w:rFonts w:ascii="Verdana" w:hAnsi="Verdana"/>
          <w:color w:val="000000"/>
          <w:sz w:val="20"/>
          <w:lang w:val="ru-RU"/>
        </w:rPr>
        <w:t>— но мы с вами так и не познакомились. Меня зовут Лавин, Сергей Сергеевич Лавин.</w:t>
      </w:r>
    </w:p>
    <w:p w14:paraId="0DCB45F6"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Я протянул ему руку.</w:t>
      </w:r>
    </w:p>
    <w:p w14:paraId="4A47A1C5"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Он с секунду колебался, будто не знал, сказать ли настоящее имя или утаить. Потом решился.</w:t>
      </w:r>
    </w:p>
    <w:p w14:paraId="3915CD45"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w:t>
      </w:r>
      <w:r w:rsidRPr="0069449D">
        <w:rPr>
          <w:rFonts w:ascii="Verdana" w:hAnsi="Verdana"/>
          <w:color w:val="000000"/>
          <w:sz w:val="20"/>
        </w:rPr>
        <w:t> </w:t>
      </w:r>
      <w:r w:rsidRPr="0069449D">
        <w:rPr>
          <w:rFonts w:ascii="Verdana" w:hAnsi="Verdana"/>
          <w:color w:val="000000"/>
          <w:sz w:val="20"/>
          <w:lang w:val="ru-RU"/>
        </w:rPr>
        <w:t>Мик,</w:t>
      </w:r>
      <w:r w:rsidRPr="0069449D">
        <w:rPr>
          <w:rFonts w:ascii="Verdana" w:hAnsi="Verdana"/>
          <w:color w:val="000000"/>
          <w:sz w:val="20"/>
        </w:rPr>
        <w:t> </w:t>
      </w:r>
      <w:r w:rsidRPr="0069449D">
        <w:rPr>
          <w:rFonts w:ascii="Verdana" w:hAnsi="Verdana"/>
          <w:color w:val="000000"/>
          <w:sz w:val="20"/>
          <w:lang w:val="ru-RU"/>
        </w:rPr>
        <w:t>— сказал он.</w:t>
      </w:r>
      <w:r w:rsidRPr="0069449D">
        <w:rPr>
          <w:rFonts w:ascii="Verdana" w:hAnsi="Verdana"/>
          <w:color w:val="000000"/>
          <w:sz w:val="20"/>
        </w:rPr>
        <w:t> </w:t>
      </w:r>
      <w:r w:rsidRPr="0069449D">
        <w:rPr>
          <w:rFonts w:ascii="Verdana" w:hAnsi="Verdana"/>
          <w:color w:val="000000"/>
          <w:sz w:val="20"/>
          <w:lang w:val="ru-RU"/>
        </w:rPr>
        <w:t>— Анатолий Евгеньевич.</w:t>
      </w:r>
    </w:p>
    <w:p w14:paraId="1470AD94"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Мне было знакомо это имя. Я его слышал, когда Анатолий Евгеньевич говорил по телефону. Но я не стал ничего говорить. Рука у него была холодной и влажной, и мне показалось, что я ощущаю, как быстро и мелко бьется его пульс.</w:t>
      </w:r>
    </w:p>
    <w:p w14:paraId="41BFD49E"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w:t>
      </w:r>
      <w:r w:rsidRPr="0069449D">
        <w:rPr>
          <w:rFonts w:ascii="Verdana" w:hAnsi="Verdana"/>
          <w:color w:val="000000"/>
          <w:sz w:val="20"/>
        </w:rPr>
        <w:t> </w:t>
      </w:r>
      <w:r w:rsidRPr="0069449D">
        <w:rPr>
          <w:rFonts w:ascii="Verdana" w:hAnsi="Verdana"/>
          <w:color w:val="000000"/>
          <w:sz w:val="20"/>
          <w:lang w:val="ru-RU"/>
        </w:rPr>
        <w:t>Подвиньтесь, дети,</w:t>
      </w:r>
      <w:r w:rsidRPr="0069449D">
        <w:rPr>
          <w:rFonts w:ascii="Verdana" w:hAnsi="Verdana"/>
          <w:color w:val="000000"/>
          <w:sz w:val="20"/>
        </w:rPr>
        <w:t> </w:t>
      </w:r>
      <w:r w:rsidRPr="0069449D">
        <w:rPr>
          <w:rFonts w:ascii="Verdana" w:hAnsi="Verdana"/>
          <w:color w:val="000000"/>
          <w:sz w:val="20"/>
          <w:lang w:val="ru-RU"/>
        </w:rPr>
        <w:t>— сказала жена Мика.</w:t>
      </w:r>
      <w:r w:rsidRPr="0069449D">
        <w:rPr>
          <w:rFonts w:ascii="Verdana" w:hAnsi="Verdana"/>
          <w:color w:val="000000"/>
          <w:sz w:val="20"/>
        </w:rPr>
        <w:t> </w:t>
      </w:r>
      <w:r w:rsidRPr="0069449D">
        <w:rPr>
          <w:rFonts w:ascii="Verdana" w:hAnsi="Verdana"/>
          <w:color w:val="000000"/>
          <w:sz w:val="20"/>
          <w:lang w:val="ru-RU"/>
        </w:rPr>
        <w:t>— Дайте товарищу сесть.</w:t>
      </w:r>
    </w:p>
    <w:p w14:paraId="774C80AB"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w:t>
      </w:r>
      <w:r w:rsidRPr="0069449D">
        <w:rPr>
          <w:rFonts w:ascii="Verdana" w:hAnsi="Verdana"/>
          <w:color w:val="000000"/>
          <w:sz w:val="20"/>
        </w:rPr>
        <w:t> </w:t>
      </w:r>
      <w:r w:rsidRPr="0069449D">
        <w:rPr>
          <w:rFonts w:ascii="Verdana" w:hAnsi="Verdana"/>
          <w:color w:val="000000"/>
          <w:sz w:val="20"/>
          <w:lang w:val="ru-RU"/>
        </w:rPr>
        <w:t>Спасибо, я постою.</w:t>
      </w:r>
    </w:p>
    <w:p w14:paraId="4CF12711"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Дети покорно поднялись. Одеяло упало на пол. Дети стояли рядышком. Они так и не ели мороженое, которое текло между пальцев Оси и капало на пол.</w:t>
      </w:r>
    </w:p>
    <w:p w14:paraId="5A749642"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w:t>
      </w:r>
      <w:r w:rsidRPr="0069449D">
        <w:rPr>
          <w:rFonts w:ascii="Verdana" w:hAnsi="Verdana"/>
          <w:color w:val="000000"/>
          <w:sz w:val="20"/>
        </w:rPr>
        <w:t> </w:t>
      </w:r>
      <w:r w:rsidRPr="0069449D">
        <w:rPr>
          <w:rFonts w:ascii="Verdana" w:hAnsi="Verdana"/>
          <w:color w:val="000000"/>
          <w:sz w:val="20"/>
          <w:lang w:val="ru-RU"/>
        </w:rPr>
        <w:t>Ешьте, дети, а то будет поздно,</w:t>
      </w:r>
      <w:r w:rsidRPr="0069449D">
        <w:rPr>
          <w:rFonts w:ascii="Verdana" w:hAnsi="Verdana"/>
          <w:color w:val="000000"/>
          <w:sz w:val="20"/>
        </w:rPr>
        <w:t> </w:t>
      </w:r>
      <w:r w:rsidRPr="0069449D">
        <w:rPr>
          <w:rFonts w:ascii="Verdana" w:hAnsi="Verdana"/>
          <w:color w:val="000000"/>
          <w:sz w:val="20"/>
          <w:lang w:val="ru-RU"/>
        </w:rPr>
        <w:t>— сказал я.</w:t>
      </w:r>
      <w:r w:rsidRPr="0069449D">
        <w:rPr>
          <w:rFonts w:ascii="Verdana" w:hAnsi="Verdana"/>
          <w:color w:val="000000"/>
          <w:sz w:val="20"/>
        </w:rPr>
        <w:t> </w:t>
      </w:r>
      <w:r w:rsidRPr="0069449D">
        <w:rPr>
          <w:rFonts w:ascii="Verdana" w:hAnsi="Verdana"/>
          <w:color w:val="000000"/>
          <w:sz w:val="20"/>
          <w:lang w:val="ru-RU"/>
        </w:rPr>
        <w:t>— Видите, я уже доедаю.</w:t>
      </w:r>
    </w:p>
    <w:p w14:paraId="45B54F12"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w:t>
      </w:r>
      <w:r w:rsidRPr="0069449D">
        <w:rPr>
          <w:rFonts w:ascii="Verdana" w:hAnsi="Verdana"/>
          <w:color w:val="000000"/>
          <w:sz w:val="20"/>
        </w:rPr>
        <w:t> </w:t>
      </w:r>
      <w:r w:rsidRPr="0069449D">
        <w:rPr>
          <w:rFonts w:ascii="Verdana" w:hAnsi="Verdana"/>
          <w:color w:val="000000"/>
          <w:sz w:val="20"/>
          <w:lang w:val="ru-RU"/>
        </w:rPr>
        <w:t>Почему поздно?</w:t>
      </w:r>
      <w:r w:rsidRPr="0069449D">
        <w:rPr>
          <w:rFonts w:ascii="Verdana" w:hAnsi="Verdana"/>
          <w:color w:val="000000"/>
          <w:sz w:val="20"/>
        </w:rPr>
        <w:t> </w:t>
      </w:r>
      <w:r w:rsidRPr="0069449D">
        <w:rPr>
          <w:rFonts w:ascii="Verdana" w:hAnsi="Verdana"/>
          <w:color w:val="000000"/>
          <w:sz w:val="20"/>
          <w:lang w:val="ru-RU"/>
        </w:rPr>
        <w:t>— спросил мальчик.</w:t>
      </w:r>
    </w:p>
    <w:p w14:paraId="57A7515C"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w:t>
      </w:r>
      <w:r w:rsidRPr="0069449D">
        <w:rPr>
          <w:rFonts w:ascii="Verdana" w:hAnsi="Verdana"/>
          <w:color w:val="000000"/>
          <w:sz w:val="20"/>
        </w:rPr>
        <w:t> </w:t>
      </w:r>
      <w:r w:rsidRPr="0069449D">
        <w:rPr>
          <w:rFonts w:ascii="Verdana" w:hAnsi="Verdana"/>
          <w:color w:val="000000"/>
          <w:sz w:val="20"/>
          <w:lang w:val="ru-RU"/>
        </w:rPr>
        <w:t>А то придется лизать с пола.</w:t>
      </w:r>
    </w:p>
    <w:p w14:paraId="48E91EDF"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Дети удивились, а родители вежливо засмеялись.</w:t>
      </w:r>
    </w:p>
    <w:p w14:paraId="325232CB"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w:t>
      </w:r>
      <w:r w:rsidRPr="0069449D">
        <w:rPr>
          <w:rFonts w:ascii="Verdana" w:hAnsi="Verdana"/>
          <w:color w:val="000000"/>
          <w:sz w:val="20"/>
        </w:rPr>
        <w:t> </w:t>
      </w:r>
      <w:r w:rsidRPr="0069449D">
        <w:rPr>
          <w:rFonts w:ascii="Verdana" w:hAnsi="Verdana"/>
          <w:color w:val="000000"/>
          <w:sz w:val="20"/>
          <w:lang w:val="ru-RU"/>
        </w:rPr>
        <w:t>Вы оставайтесь здесь и не волнуйтесь,</w:t>
      </w:r>
      <w:r w:rsidRPr="0069449D">
        <w:rPr>
          <w:rFonts w:ascii="Verdana" w:hAnsi="Verdana"/>
          <w:color w:val="000000"/>
          <w:sz w:val="20"/>
        </w:rPr>
        <w:t> </w:t>
      </w:r>
      <w:r w:rsidRPr="0069449D">
        <w:rPr>
          <w:rFonts w:ascii="Verdana" w:hAnsi="Verdana"/>
          <w:color w:val="000000"/>
          <w:sz w:val="20"/>
          <w:lang w:val="ru-RU"/>
        </w:rPr>
        <w:t>— сказал Мик жене.</w:t>
      </w:r>
      <w:r w:rsidRPr="0069449D">
        <w:rPr>
          <w:rFonts w:ascii="Verdana" w:hAnsi="Verdana"/>
          <w:color w:val="000000"/>
          <w:sz w:val="20"/>
        </w:rPr>
        <w:t> </w:t>
      </w:r>
      <w:r w:rsidRPr="0069449D">
        <w:rPr>
          <w:rFonts w:ascii="Verdana" w:hAnsi="Verdana"/>
          <w:color w:val="000000"/>
          <w:sz w:val="20"/>
          <w:lang w:val="ru-RU"/>
        </w:rPr>
        <w:t>— Нам с Сергеем Сергеевичем надо поговорить.</w:t>
      </w:r>
    </w:p>
    <w:p w14:paraId="16737129"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w:t>
      </w:r>
      <w:r w:rsidRPr="0069449D">
        <w:rPr>
          <w:rFonts w:ascii="Verdana" w:hAnsi="Verdana"/>
          <w:color w:val="000000"/>
          <w:sz w:val="20"/>
        </w:rPr>
        <w:t> </w:t>
      </w:r>
      <w:r w:rsidRPr="0069449D">
        <w:rPr>
          <w:rFonts w:ascii="Verdana" w:hAnsi="Verdana"/>
          <w:color w:val="000000"/>
          <w:sz w:val="20"/>
          <w:lang w:val="ru-RU"/>
        </w:rPr>
        <w:t>Не уходи, папа,</w:t>
      </w:r>
      <w:r w:rsidRPr="0069449D">
        <w:rPr>
          <w:rFonts w:ascii="Verdana" w:hAnsi="Verdana"/>
          <w:color w:val="000000"/>
          <w:sz w:val="20"/>
        </w:rPr>
        <w:t> </w:t>
      </w:r>
      <w:r w:rsidRPr="0069449D">
        <w:rPr>
          <w:rFonts w:ascii="Verdana" w:hAnsi="Verdana"/>
          <w:color w:val="000000"/>
          <w:sz w:val="20"/>
          <w:lang w:val="ru-RU"/>
        </w:rPr>
        <w:t>— сказал мальчик.</w:t>
      </w:r>
    </w:p>
    <w:p w14:paraId="65C8FC72"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w:t>
      </w:r>
      <w:r w:rsidRPr="0069449D">
        <w:rPr>
          <w:rFonts w:ascii="Verdana" w:hAnsi="Verdana"/>
          <w:color w:val="000000"/>
          <w:sz w:val="20"/>
        </w:rPr>
        <w:t> </w:t>
      </w:r>
      <w:r w:rsidRPr="0069449D">
        <w:rPr>
          <w:rFonts w:ascii="Verdana" w:hAnsi="Verdana"/>
          <w:color w:val="000000"/>
          <w:sz w:val="20"/>
          <w:lang w:val="ru-RU"/>
        </w:rPr>
        <w:t>Мы будем стоять здесь, где вам нас видно.</w:t>
      </w:r>
    </w:p>
    <w:p w14:paraId="6A899759"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Он взял меня за руку и повел к стеклянной стене. Воздух за ней был синим. Очередь на такси казалась черной.</w:t>
      </w:r>
    </w:p>
    <w:p w14:paraId="3B802DCA"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w:t>
      </w:r>
      <w:r w:rsidRPr="0069449D">
        <w:rPr>
          <w:rFonts w:ascii="Verdana" w:hAnsi="Verdana"/>
          <w:color w:val="000000"/>
          <w:sz w:val="20"/>
        </w:rPr>
        <w:t> </w:t>
      </w:r>
      <w:r w:rsidRPr="0069449D">
        <w:rPr>
          <w:rFonts w:ascii="Verdana" w:hAnsi="Verdana"/>
          <w:color w:val="000000"/>
          <w:sz w:val="20"/>
          <w:lang w:val="ru-RU"/>
        </w:rPr>
        <w:t>Они очень нервничают,</w:t>
      </w:r>
      <w:r w:rsidRPr="0069449D">
        <w:rPr>
          <w:rFonts w:ascii="Verdana" w:hAnsi="Verdana"/>
          <w:color w:val="000000"/>
          <w:sz w:val="20"/>
        </w:rPr>
        <w:t> </w:t>
      </w:r>
      <w:r w:rsidRPr="0069449D">
        <w:rPr>
          <w:rFonts w:ascii="Verdana" w:hAnsi="Verdana"/>
          <w:color w:val="000000"/>
          <w:sz w:val="20"/>
          <w:lang w:val="ru-RU"/>
        </w:rPr>
        <w:t>— сказал Мик.</w:t>
      </w:r>
      <w:r w:rsidRPr="0069449D">
        <w:rPr>
          <w:rFonts w:ascii="Verdana" w:hAnsi="Verdana"/>
          <w:color w:val="000000"/>
          <w:sz w:val="20"/>
        </w:rPr>
        <w:t> </w:t>
      </w:r>
      <w:r w:rsidRPr="0069449D">
        <w:rPr>
          <w:rFonts w:ascii="Verdana" w:hAnsi="Verdana"/>
          <w:color w:val="000000"/>
          <w:sz w:val="20"/>
          <w:lang w:val="ru-RU"/>
        </w:rPr>
        <w:t>— Я в отчаянии. Моя жена страдает от гипертонической болезни. Мы с утра здесь сидим.</w:t>
      </w:r>
    </w:p>
    <w:p w14:paraId="3F696CE8"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w:t>
      </w:r>
      <w:r w:rsidRPr="0069449D">
        <w:rPr>
          <w:rFonts w:ascii="Verdana" w:hAnsi="Verdana"/>
          <w:color w:val="000000"/>
          <w:sz w:val="20"/>
        </w:rPr>
        <w:t> </w:t>
      </w:r>
      <w:r w:rsidRPr="0069449D">
        <w:rPr>
          <w:rFonts w:ascii="Verdana" w:hAnsi="Verdana"/>
          <w:color w:val="000000"/>
          <w:sz w:val="20"/>
          <w:lang w:val="ru-RU"/>
        </w:rPr>
        <w:t>У вас никого нет в городе? Я слышал, что вы звонили, но вам сказали...</w:t>
      </w:r>
    </w:p>
    <w:p w14:paraId="4A83E7E8"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w:t>
      </w:r>
      <w:r w:rsidRPr="0069449D">
        <w:rPr>
          <w:rFonts w:ascii="Verdana" w:hAnsi="Verdana"/>
          <w:color w:val="000000"/>
          <w:sz w:val="20"/>
        </w:rPr>
        <w:t> </w:t>
      </w:r>
      <w:r w:rsidRPr="0069449D">
        <w:rPr>
          <w:rFonts w:ascii="Verdana" w:hAnsi="Verdana"/>
          <w:color w:val="000000"/>
          <w:sz w:val="20"/>
          <w:lang w:val="ru-RU"/>
        </w:rPr>
        <w:t>Это уже не играет роли. Но вы мне показались достойным доверия человеком. Я решил</w:t>
      </w:r>
      <w:r w:rsidRPr="0069449D">
        <w:rPr>
          <w:rFonts w:ascii="Verdana" w:hAnsi="Verdana"/>
          <w:color w:val="000000"/>
          <w:sz w:val="20"/>
        </w:rPr>
        <w:t> </w:t>
      </w:r>
      <w:r w:rsidRPr="0069449D">
        <w:rPr>
          <w:rFonts w:ascii="Verdana" w:hAnsi="Verdana"/>
          <w:color w:val="000000"/>
          <w:sz w:val="20"/>
          <w:lang w:val="ru-RU"/>
        </w:rPr>
        <w:t>— мы поедем в Мелитополь. Как вы думаете, можно ли будет купить билет?</w:t>
      </w:r>
    </w:p>
    <w:p w14:paraId="41649123"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w:t>
      </w:r>
      <w:r w:rsidRPr="0069449D">
        <w:rPr>
          <w:rFonts w:ascii="Verdana" w:hAnsi="Verdana"/>
          <w:color w:val="000000"/>
          <w:sz w:val="20"/>
        </w:rPr>
        <w:t> </w:t>
      </w:r>
      <w:r w:rsidRPr="0069449D">
        <w:rPr>
          <w:rFonts w:ascii="Verdana" w:hAnsi="Verdana"/>
          <w:color w:val="000000"/>
          <w:sz w:val="20"/>
          <w:lang w:val="ru-RU"/>
        </w:rPr>
        <w:t>Я достал его с трудом,</w:t>
      </w:r>
      <w:r w:rsidRPr="0069449D">
        <w:rPr>
          <w:rFonts w:ascii="Verdana" w:hAnsi="Verdana"/>
          <w:color w:val="000000"/>
          <w:sz w:val="20"/>
        </w:rPr>
        <w:t> </w:t>
      </w:r>
      <w:r w:rsidRPr="0069449D">
        <w:rPr>
          <w:rFonts w:ascii="Verdana" w:hAnsi="Verdana"/>
          <w:color w:val="000000"/>
          <w:sz w:val="20"/>
          <w:lang w:val="ru-RU"/>
        </w:rPr>
        <w:t>— честно признался я.</w:t>
      </w:r>
      <w:r w:rsidRPr="0069449D">
        <w:rPr>
          <w:rFonts w:ascii="Verdana" w:hAnsi="Verdana"/>
          <w:color w:val="000000"/>
          <w:sz w:val="20"/>
        </w:rPr>
        <w:t> </w:t>
      </w:r>
      <w:r w:rsidRPr="0069449D">
        <w:rPr>
          <w:rFonts w:ascii="Verdana" w:hAnsi="Verdana"/>
          <w:color w:val="000000"/>
          <w:sz w:val="20"/>
          <w:lang w:val="ru-RU"/>
        </w:rPr>
        <w:t>— Много желающих.</w:t>
      </w:r>
    </w:p>
    <w:p w14:paraId="4A20CE18"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w:t>
      </w:r>
      <w:r w:rsidRPr="0069449D">
        <w:rPr>
          <w:rFonts w:ascii="Verdana" w:hAnsi="Verdana"/>
          <w:color w:val="000000"/>
          <w:sz w:val="20"/>
        </w:rPr>
        <w:t> </w:t>
      </w:r>
      <w:r w:rsidRPr="0069449D">
        <w:rPr>
          <w:rFonts w:ascii="Verdana" w:hAnsi="Verdana"/>
          <w:color w:val="000000"/>
          <w:sz w:val="20"/>
          <w:lang w:val="ru-RU"/>
        </w:rPr>
        <w:t>Впрочем, мы можем уехать и в другой город. Но приехать на место, где тебя никто не знает и ты никого не знаешь...</w:t>
      </w:r>
    </w:p>
    <w:p w14:paraId="678F5B83"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w:t>
      </w:r>
      <w:r w:rsidRPr="0069449D">
        <w:rPr>
          <w:rFonts w:ascii="Verdana" w:hAnsi="Verdana"/>
          <w:color w:val="000000"/>
          <w:sz w:val="20"/>
        </w:rPr>
        <w:t> </w:t>
      </w:r>
      <w:r w:rsidRPr="0069449D">
        <w:rPr>
          <w:rFonts w:ascii="Verdana" w:hAnsi="Verdana"/>
          <w:color w:val="000000"/>
          <w:sz w:val="20"/>
          <w:lang w:val="ru-RU"/>
        </w:rPr>
        <w:t>Честно говоря, Анатолий Евгеньевич,</w:t>
      </w:r>
      <w:r w:rsidRPr="0069449D">
        <w:rPr>
          <w:rFonts w:ascii="Verdana" w:hAnsi="Verdana"/>
          <w:color w:val="000000"/>
          <w:sz w:val="20"/>
        </w:rPr>
        <w:t> </w:t>
      </w:r>
      <w:r w:rsidRPr="0069449D">
        <w:rPr>
          <w:rFonts w:ascii="Verdana" w:hAnsi="Verdana"/>
          <w:color w:val="000000"/>
          <w:sz w:val="20"/>
          <w:lang w:val="ru-RU"/>
        </w:rPr>
        <w:t>— сказал я,</w:t>
      </w:r>
      <w:r w:rsidRPr="0069449D">
        <w:rPr>
          <w:rFonts w:ascii="Verdana" w:hAnsi="Verdana"/>
          <w:color w:val="000000"/>
          <w:sz w:val="20"/>
        </w:rPr>
        <w:t> </w:t>
      </w:r>
      <w:r w:rsidRPr="0069449D">
        <w:rPr>
          <w:rFonts w:ascii="Verdana" w:hAnsi="Verdana"/>
          <w:color w:val="000000"/>
          <w:sz w:val="20"/>
          <w:lang w:val="ru-RU"/>
        </w:rPr>
        <w:t>— мне все это непонятно.</w:t>
      </w:r>
    </w:p>
    <w:p w14:paraId="01B6A6E8"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Мальчик Ося подошел к нам и протянул отцу газету.</w:t>
      </w:r>
    </w:p>
    <w:p w14:paraId="572DBE7D"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w:t>
      </w:r>
      <w:r w:rsidRPr="0069449D">
        <w:rPr>
          <w:rFonts w:ascii="Verdana" w:hAnsi="Verdana"/>
          <w:color w:val="000000"/>
          <w:sz w:val="20"/>
        </w:rPr>
        <w:t> </w:t>
      </w:r>
      <w:r w:rsidRPr="0069449D">
        <w:rPr>
          <w:rFonts w:ascii="Verdana" w:hAnsi="Verdana"/>
          <w:color w:val="000000"/>
          <w:sz w:val="20"/>
          <w:lang w:val="ru-RU"/>
        </w:rPr>
        <w:t>Мама сказала, чтобы ты почитал,</w:t>
      </w:r>
      <w:r w:rsidRPr="0069449D">
        <w:rPr>
          <w:rFonts w:ascii="Verdana" w:hAnsi="Verdana"/>
          <w:color w:val="000000"/>
          <w:sz w:val="20"/>
        </w:rPr>
        <w:t> </w:t>
      </w:r>
      <w:r w:rsidRPr="0069449D">
        <w:rPr>
          <w:rFonts w:ascii="Verdana" w:hAnsi="Verdana"/>
          <w:color w:val="000000"/>
          <w:sz w:val="20"/>
          <w:lang w:val="ru-RU"/>
        </w:rPr>
        <w:t>— заявил мальчик.</w:t>
      </w:r>
      <w:r w:rsidRPr="0069449D">
        <w:rPr>
          <w:rFonts w:ascii="Verdana" w:hAnsi="Verdana"/>
          <w:color w:val="000000"/>
          <w:sz w:val="20"/>
        </w:rPr>
        <w:t> </w:t>
      </w:r>
      <w:r w:rsidRPr="0069449D">
        <w:rPr>
          <w:rFonts w:ascii="Verdana" w:hAnsi="Verdana"/>
          <w:color w:val="000000"/>
          <w:sz w:val="20"/>
          <w:lang w:val="ru-RU"/>
        </w:rPr>
        <w:t>— Тут написано про космонавтов. А кто такие космонавты?</w:t>
      </w:r>
    </w:p>
    <w:p w14:paraId="10F1A1B3"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Мик перехватил мой удивленный взгляд.</w:t>
      </w:r>
    </w:p>
    <w:p w14:paraId="20D503CE"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w:t>
      </w:r>
      <w:r w:rsidRPr="0069449D">
        <w:rPr>
          <w:rFonts w:ascii="Verdana" w:hAnsi="Verdana"/>
          <w:color w:val="000000"/>
          <w:sz w:val="20"/>
        </w:rPr>
        <w:t> </w:t>
      </w:r>
      <w:r w:rsidRPr="0069449D">
        <w:rPr>
          <w:rFonts w:ascii="Verdana" w:hAnsi="Verdana"/>
          <w:color w:val="000000"/>
          <w:sz w:val="20"/>
          <w:lang w:val="ru-RU"/>
        </w:rPr>
        <w:t>Я тебе потом расскажу, сынок,</w:t>
      </w:r>
      <w:r w:rsidRPr="0069449D">
        <w:rPr>
          <w:rFonts w:ascii="Verdana" w:hAnsi="Verdana"/>
          <w:color w:val="000000"/>
          <w:sz w:val="20"/>
        </w:rPr>
        <w:t> </w:t>
      </w:r>
      <w:r w:rsidRPr="0069449D">
        <w:rPr>
          <w:rFonts w:ascii="Verdana" w:hAnsi="Verdana"/>
          <w:color w:val="000000"/>
          <w:sz w:val="20"/>
          <w:lang w:val="ru-RU"/>
        </w:rPr>
        <w:t>— сказал он.</w:t>
      </w:r>
    </w:p>
    <w:p w14:paraId="26FFBD05"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Я погладил мальчика по головке.</w:t>
      </w:r>
    </w:p>
    <w:p w14:paraId="3C0331B9"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w:t>
      </w:r>
      <w:r w:rsidRPr="0069449D">
        <w:rPr>
          <w:rFonts w:ascii="Verdana" w:hAnsi="Verdana"/>
          <w:color w:val="000000"/>
          <w:sz w:val="20"/>
        </w:rPr>
        <w:t> </w:t>
      </w:r>
      <w:r w:rsidRPr="0069449D">
        <w:rPr>
          <w:rFonts w:ascii="Verdana" w:hAnsi="Verdana"/>
          <w:color w:val="000000"/>
          <w:sz w:val="20"/>
          <w:lang w:val="ru-RU"/>
        </w:rPr>
        <w:t>Космонавты,</w:t>
      </w:r>
      <w:r w:rsidRPr="0069449D">
        <w:rPr>
          <w:rFonts w:ascii="Verdana" w:hAnsi="Verdana"/>
          <w:color w:val="000000"/>
          <w:sz w:val="20"/>
        </w:rPr>
        <w:t> </w:t>
      </w:r>
      <w:r w:rsidRPr="0069449D">
        <w:rPr>
          <w:rFonts w:ascii="Verdana" w:hAnsi="Verdana"/>
          <w:color w:val="000000"/>
          <w:sz w:val="20"/>
          <w:lang w:val="ru-RU"/>
        </w:rPr>
        <w:t>— сказал я,</w:t>
      </w:r>
      <w:r w:rsidRPr="0069449D">
        <w:rPr>
          <w:rFonts w:ascii="Verdana" w:hAnsi="Verdana"/>
          <w:color w:val="000000"/>
          <w:sz w:val="20"/>
        </w:rPr>
        <w:t> </w:t>
      </w:r>
      <w:r w:rsidRPr="0069449D">
        <w:rPr>
          <w:rFonts w:ascii="Verdana" w:hAnsi="Verdana"/>
          <w:color w:val="000000"/>
          <w:sz w:val="20"/>
          <w:lang w:val="ru-RU"/>
        </w:rPr>
        <w:t>— осваивают космос. Они летают туда на космических кораблях. Разве тебе папа раньше не говорил?</w:t>
      </w:r>
    </w:p>
    <w:p w14:paraId="619755EE"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w:t>
      </w:r>
      <w:r w:rsidRPr="0069449D">
        <w:rPr>
          <w:rFonts w:ascii="Verdana" w:hAnsi="Verdana"/>
          <w:color w:val="000000"/>
          <w:sz w:val="20"/>
        </w:rPr>
        <w:t> </w:t>
      </w:r>
      <w:r w:rsidRPr="0069449D">
        <w:rPr>
          <w:rFonts w:ascii="Verdana" w:hAnsi="Verdana"/>
          <w:color w:val="000000"/>
          <w:sz w:val="20"/>
          <w:lang w:val="ru-RU"/>
        </w:rPr>
        <w:t>Мы жили уединенно,</w:t>
      </w:r>
      <w:r w:rsidRPr="0069449D">
        <w:rPr>
          <w:rFonts w:ascii="Verdana" w:hAnsi="Verdana"/>
          <w:color w:val="000000"/>
          <w:sz w:val="20"/>
        </w:rPr>
        <w:t> </w:t>
      </w:r>
      <w:r w:rsidRPr="0069449D">
        <w:rPr>
          <w:rFonts w:ascii="Verdana" w:hAnsi="Verdana"/>
          <w:color w:val="000000"/>
          <w:sz w:val="20"/>
          <w:lang w:val="ru-RU"/>
        </w:rPr>
        <w:t>— сказал Мик.</w:t>
      </w:r>
      <w:r w:rsidRPr="0069449D">
        <w:rPr>
          <w:rFonts w:ascii="Verdana" w:hAnsi="Verdana"/>
          <w:color w:val="000000"/>
          <w:sz w:val="20"/>
        </w:rPr>
        <w:t> </w:t>
      </w:r>
      <w:r w:rsidRPr="0069449D">
        <w:rPr>
          <w:rFonts w:ascii="Verdana" w:hAnsi="Verdana"/>
          <w:color w:val="000000"/>
          <w:sz w:val="20"/>
          <w:lang w:val="ru-RU"/>
        </w:rPr>
        <w:t>— Ося, возвращайся к маме.</w:t>
      </w:r>
    </w:p>
    <w:p w14:paraId="05C86F7E"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К счастью, Ося не был похож на родителей. У него было обыкновенное круглое лицо и нормальный нос. Может, его мама согрешила с другим? Впрочем, какое мне дело?</w:t>
      </w:r>
    </w:p>
    <w:p w14:paraId="7569FB0E"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w:t>
      </w:r>
      <w:r w:rsidRPr="0069449D">
        <w:rPr>
          <w:rFonts w:ascii="Verdana" w:hAnsi="Verdana"/>
          <w:color w:val="000000"/>
          <w:sz w:val="20"/>
        </w:rPr>
        <w:t> </w:t>
      </w:r>
      <w:r w:rsidRPr="0069449D">
        <w:rPr>
          <w:rFonts w:ascii="Verdana" w:hAnsi="Verdana"/>
          <w:color w:val="000000"/>
          <w:sz w:val="20"/>
          <w:lang w:val="ru-RU"/>
        </w:rPr>
        <w:t>А почему ты мне не говорил про космонавтов?</w:t>
      </w:r>
      <w:r w:rsidRPr="0069449D">
        <w:rPr>
          <w:rFonts w:ascii="Verdana" w:hAnsi="Verdana"/>
          <w:color w:val="000000"/>
          <w:sz w:val="20"/>
        </w:rPr>
        <w:t> </w:t>
      </w:r>
      <w:r w:rsidRPr="0069449D">
        <w:rPr>
          <w:rFonts w:ascii="Verdana" w:hAnsi="Verdana"/>
          <w:color w:val="000000"/>
          <w:sz w:val="20"/>
          <w:lang w:val="ru-RU"/>
        </w:rPr>
        <w:t>— спросил мальчик.</w:t>
      </w:r>
      <w:r w:rsidRPr="0069449D">
        <w:rPr>
          <w:rFonts w:ascii="Verdana" w:hAnsi="Verdana"/>
          <w:color w:val="000000"/>
          <w:sz w:val="20"/>
        </w:rPr>
        <w:t> </w:t>
      </w:r>
      <w:r w:rsidRPr="0069449D">
        <w:rPr>
          <w:rFonts w:ascii="Verdana" w:hAnsi="Verdana"/>
          <w:color w:val="000000"/>
          <w:sz w:val="20"/>
          <w:lang w:val="ru-RU"/>
        </w:rPr>
        <w:t>— Их никогда раньше не было.</w:t>
      </w:r>
    </w:p>
    <w:p w14:paraId="7DD13075"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w:t>
      </w:r>
      <w:r w:rsidRPr="0069449D">
        <w:rPr>
          <w:rFonts w:ascii="Verdana" w:hAnsi="Verdana"/>
          <w:color w:val="000000"/>
          <w:sz w:val="20"/>
        </w:rPr>
        <w:t> </w:t>
      </w:r>
      <w:r w:rsidRPr="0069449D">
        <w:rPr>
          <w:rFonts w:ascii="Verdana" w:hAnsi="Verdana"/>
          <w:color w:val="000000"/>
          <w:sz w:val="20"/>
          <w:lang w:val="ru-RU"/>
        </w:rPr>
        <w:t>А кто же был, Ося?</w:t>
      </w:r>
      <w:r w:rsidRPr="0069449D">
        <w:rPr>
          <w:rFonts w:ascii="Verdana" w:hAnsi="Verdana"/>
          <w:color w:val="000000"/>
          <w:sz w:val="20"/>
        </w:rPr>
        <w:t> </w:t>
      </w:r>
      <w:r w:rsidRPr="0069449D">
        <w:rPr>
          <w:rFonts w:ascii="Verdana" w:hAnsi="Verdana"/>
          <w:color w:val="000000"/>
          <w:sz w:val="20"/>
          <w:lang w:val="ru-RU"/>
        </w:rPr>
        <w:t>— спросил я, улыбаясь.</w:t>
      </w:r>
    </w:p>
    <w:p w14:paraId="5D3CF9C1"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w:t>
      </w:r>
      <w:r w:rsidRPr="0069449D">
        <w:rPr>
          <w:rFonts w:ascii="Verdana" w:hAnsi="Verdana"/>
          <w:color w:val="000000"/>
          <w:sz w:val="20"/>
        </w:rPr>
        <w:t> </w:t>
      </w:r>
      <w:r w:rsidRPr="0069449D">
        <w:rPr>
          <w:rFonts w:ascii="Verdana" w:hAnsi="Verdana"/>
          <w:color w:val="000000"/>
          <w:sz w:val="20"/>
          <w:lang w:val="ru-RU"/>
        </w:rPr>
        <w:t>Раньше были челюскинцы, но я их не видел,</w:t>
      </w:r>
      <w:r w:rsidRPr="0069449D">
        <w:rPr>
          <w:rFonts w:ascii="Verdana" w:hAnsi="Verdana"/>
          <w:color w:val="000000"/>
          <w:sz w:val="20"/>
        </w:rPr>
        <w:t> </w:t>
      </w:r>
      <w:r w:rsidRPr="0069449D">
        <w:rPr>
          <w:rFonts w:ascii="Verdana" w:hAnsi="Verdana"/>
          <w:color w:val="000000"/>
          <w:sz w:val="20"/>
          <w:lang w:val="ru-RU"/>
        </w:rPr>
        <w:t>— сказал мальчик серьезно.</w:t>
      </w:r>
      <w:r w:rsidRPr="0069449D">
        <w:rPr>
          <w:rFonts w:ascii="Verdana" w:hAnsi="Verdana"/>
          <w:color w:val="000000"/>
          <w:sz w:val="20"/>
        </w:rPr>
        <w:t> </w:t>
      </w:r>
      <w:r w:rsidRPr="0069449D">
        <w:rPr>
          <w:rFonts w:ascii="Verdana" w:hAnsi="Verdana"/>
          <w:color w:val="000000"/>
          <w:sz w:val="20"/>
          <w:lang w:val="ru-RU"/>
        </w:rPr>
        <w:t>— А теперь есть Чкалов. Чкалов космонавт или нет?</w:t>
      </w:r>
    </w:p>
    <w:p w14:paraId="074647B2"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w:t>
      </w:r>
      <w:r w:rsidRPr="0069449D">
        <w:rPr>
          <w:rFonts w:ascii="Verdana" w:hAnsi="Verdana"/>
          <w:color w:val="000000"/>
          <w:sz w:val="20"/>
        </w:rPr>
        <w:t> </w:t>
      </w:r>
      <w:r w:rsidRPr="0069449D">
        <w:rPr>
          <w:rFonts w:ascii="Verdana" w:hAnsi="Verdana"/>
          <w:color w:val="000000"/>
          <w:sz w:val="20"/>
          <w:lang w:val="ru-RU"/>
        </w:rPr>
        <w:t>А что ты знаешь о Чкалове?</w:t>
      </w:r>
    </w:p>
    <w:p w14:paraId="2E391E54"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w:t>
      </w:r>
      <w:r w:rsidRPr="0069449D">
        <w:rPr>
          <w:rFonts w:ascii="Verdana" w:hAnsi="Verdana"/>
          <w:color w:val="000000"/>
          <w:sz w:val="20"/>
        </w:rPr>
        <w:t> </w:t>
      </w:r>
      <w:r w:rsidRPr="0069449D">
        <w:rPr>
          <w:rFonts w:ascii="Verdana" w:hAnsi="Verdana"/>
          <w:color w:val="000000"/>
          <w:sz w:val="20"/>
          <w:lang w:val="ru-RU"/>
        </w:rPr>
        <w:t>Ося, немедленно назад!</w:t>
      </w:r>
      <w:r w:rsidRPr="0069449D">
        <w:rPr>
          <w:rFonts w:ascii="Verdana" w:hAnsi="Verdana"/>
          <w:color w:val="000000"/>
          <w:sz w:val="20"/>
        </w:rPr>
        <w:t> </w:t>
      </w:r>
      <w:r w:rsidRPr="0069449D">
        <w:rPr>
          <w:rFonts w:ascii="Verdana" w:hAnsi="Verdana"/>
          <w:color w:val="000000"/>
          <w:sz w:val="20"/>
          <w:lang w:val="ru-RU"/>
        </w:rPr>
        <w:t>— Мик буквально шипел, словно кипящий чайник. Я испугался, что он ударит мальчика.</w:t>
      </w:r>
    </w:p>
    <w:p w14:paraId="604D4BDD"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w:t>
      </w:r>
      <w:r w:rsidRPr="0069449D">
        <w:rPr>
          <w:rFonts w:ascii="Verdana" w:hAnsi="Verdana"/>
          <w:color w:val="000000"/>
          <w:sz w:val="20"/>
        </w:rPr>
        <w:t> </w:t>
      </w:r>
      <w:r w:rsidRPr="0069449D">
        <w:rPr>
          <w:rFonts w:ascii="Verdana" w:hAnsi="Verdana"/>
          <w:color w:val="000000"/>
          <w:sz w:val="20"/>
          <w:lang w:val="ru-RU"/>
        </w:rPr>
        <w:t>А Чкалов скоро полетит в Америку. Я знаю,</w:t>
      </w:r>
      <w:r w:rsidRPr="0069449D">
        <w:rPr>
          <w:rFonts w:ascii="Verdana" w:hAnsi="Verdana"/>
          <w:color w:val="000000"/>
          <w:sz w:val="20"/>
        </w:rPr>
        <w:t> </w:t>
      </w:r>
      <w:r w:rsidRPr="0069449D">
        <w:rPr>
          <w:rFonts w:ascii="Verdana" w:hAnsi="Verdana"/>
          <w:color w:val="000000"/>
          <w:sz w:val="20"/>
          <w:lang w:val="ru-RU"/>
        </w:rPr>
        <w:t>— сказал мальчик.</w:t>
      </w:r>
    </w:p>
    <w:p w14:paraId="106444D7"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Прическа, понял я. Такой прически сегодня просто никто не сможет сделать. Даже в отдаленном районном центре. Парикмахеры забыли, как стричь «под бокс», а Мик подстрижен «под бокс».</w:t>
      </w:r>
    </w:p>
    <w:p w14:paraId="71B1A0A1"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w:t>
      </w:r>
      <w:r w:rsidRPr="0069449D">
        <w:rPr>
          <w:rFonts w:ascii="Verdana" w:hAnsi="Verdana"/>
          <w:color w:val="000000"/>
          <w:sz w:val="20"/>
        </w:rPr>
        <w:t> </w:t>
      </w:r>
      <w:r w:rsidRPr="0069449D">
        <w:rPr>
          <w:rFonts w:ascii="Verdana" w:hAnsi="Verdana"/>
          <w:color w:val="000000"/>
          <w:sz w:val="20"/>
          <w:lang w:val="ru-RU"/>
        </w:rPr>
        <w:t>Твое имя Иосиф, мальчик?</w:t>
      </w:r>
      <w:r w:rsidRPr="0069449D">
        <w:rPr>
          <w:rFonts w:ascii="Verdana" w:hAnsi="Verdana"/>
          <w:color w:val="000000"/>
          <w:sz w:val="20"/>
        </w:rPr>
        <w:t> </w:t>
      </w:r>
      <w:r w:rsidRPr="0069449D">
        <w:rPr>
          <w:rFonts w:ascii="Verdana" w:hAnsi="Verdana"/>
          <w:color w:val="000000"/>
          <w:sz w:val="20"/>
          <w:lang w:val="ru-RU"/>
        </w:rPr>
        <w:t>— спросил я.</w:t>
      </w:r>
    </w:p>
    <w:p w14:paraId="466C26FD"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Мальчик не уходил. Ему было интереснее со мной, чем с мамой.</w:t>
      </w:r>
    </w:p>
    <w:p w14:paraId="3E20A455"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w:t>
      </w:r>
      <w:r w:rsidRPr="0069449D">
        <w:rPr>
          <w:rFonts w:ascii="Verdana" w:hAnsi="Verdana"/>
          <w:color w:val="000000"/>
          <w:sz w:val="20"/>
        </w:rPr>
        <w:t> </w:t>
      </w:r>
      <w:r w:rsidRPr="0069449D">
        <w:rPr>
          <w:rFonts w:ascii="Verdana" w:hAnsi="Verdana"/>
          <w:color w:val="000000"/>
          <w:sz w:val="20"/>
          <w:lang w:val="ru-RU"/>
        </w:rPr>
        <w:t>Мария!</w:t>
      </w:r>
      <w:r w:rsidRPr="0069449D">
        <w:rPr>
          <w:rFonts w:ascii="Verdana" w:hAnsi="Verdana"/>
          <w:color w:val="000000"/>
          <w:sz w:val="20"/>
        </w:rPr>
        <w:t> </w:t>
      </w:r>
      <w:r w:rsidRPr="0069449D">
        <w:rPr>
          <w:rFonts w:ascii="Verdana" w:hAnsi="Verdana"/>
          <w:color w:val="000000"/>
          <w:sz w:val="20"/>
          <w:lang w:val="ru-RU"/>
        </w:rPr>
        <w:t>— крикнул пронзительно Мик, и я понял, что он всегда в жизни кричит, зовет на помощь Марию, если не знает, что делать.</w:t>
      </w:r>
      <w:r w:rsidRPr="0069449D">
        <w:rPr>
          <w:rFonts w:ascii="Verdana" w:hAnsi="Verdana"/>
          <w:color w:val="000000"/>
          <w:sz w:val="20"/>
        </w:rPr>
        <w:t> </w:t>
      </w:r>
      <w:r w:rsidRPr="0069449D">
        <w:rPr>
          <w:rFonts w:ascii="Verdana" w:hAnsi="Verdana"/>
          <w:color w:val="000000"/>
          <w:sz w:val="20"/>
          <w:lang w:val="ru-RU"/>
        </w:rPr>
        <w:t>— Мария, возьми мальчика.</w:t>
      </w:r>
    </w:p>
    <w:p w14:paraId="054D245A"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w:t>
      </w:r>
      <w:r w:rsidRPr="0069449D">
        <w:rPr>
          <w:rFonts w:ascii="Verdana" w:hAnsi="Verdana"/>
          <w:color w:val="000000"/>
          <w:sz w:val="20"/>
        </w:rPr>
        <w:t> </w:t>
      </w:r>
      <w:r w:rsidRPr="0069449D">
        <w:rPr>
          <w:rFonts w:ascii="Verdana" w:hAnsi="Verdana"/>
          <w:color w:val="000000"/>
          <w:sz w:val="20"/>
          <w:lang w:val="ru-RU"/>
        </w:rPr>
        <w:t>А меня назвали в честь дяди Сталина,</w:t>
      </w:r>
      <w:r w:rsidRPr="0069449D">
        <w:rPr>
          <w:rFonts w:ascii="Verdana" w:hAnsi="Verdana"/>
          <w:color w:val="000000"/>
          <w:sz w:val="20"/>
        </w:rPr>
        <w:t> </w:t>
      </w:r>
      <w:r w:rsidRPr="0069449D">
        <w:rPr>
          <w:rFonts w:ascii="Verdana" w:hAnsi="Verdana"/>
          <w:color w:val="000000"/>
          <w:sz w:val="20"/>
          <w:lang w:val="ru-RU"/>
        </w:rPr>
        <w:t>— сказал мальчик.</w:t>
      </w:r>
      <w:r w:rsidRPr="0069449D">
        <w:rPr>
          <w:rFonts w:ascii="Verdana" w:hAnsi="Verdana"/>
          <w:color w:val="000000"/>
          <w:sz w:val="20"/>
        </w:rPr>
        <w:t> </w:t>
      </w:r>
      <w:r w:rsidRPr="0069449D">
        <w:rPr>
          <w:rFonts w:ascii="Verdana" w:hAnsi="Verdana"/>
          <w:color w:val="000000"/>
          <w:sz w:val="20"/>
          <w:lang w:val="ru-RU"/>
        </w:rPr>
        <w:t>— А почему нет портрета дяди Сталина?</w:t>
      </w:r>
    </w:p>
    <w:p w14:paraId="7B785181"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w:t>
      </w:r>
      <w:r w:rsidRPr="0069449D">
        <w:rPr>
          <w:rFonts w:ascii="Verdana" w:hAnsi="Verdana"/>
          <w:color w:val="000000"/>
          <w:sz w:val="20"/>
        </w:rPr>
        <w:t> </w:t>
      </w:r>
      <w:r w:rsidRPr="0069449D">
        <w:rPr>
          <w:rFonts w:ascii="Verdana" w:hAnsi="Verdana"/>
          <w:color w:val="000000"/>
          <w:sz w:val="20"/>
          <w:lang w:val="ru-RU"/>
        </w:rPr>
        <w:t>Дядя Сталин,</w:t>
      </w:r>
      <w:r w:rsidRPr="0069449D">
        <w:rPr>
          <w:rFonts w:ascii="Verdana" w:hAnsi="Verdana"/>
          <w:color w:val="000000"/>
          <w:sz w:val="20"/>
        </w:rPr>
        <w:t> </w:t>
      </w:r>
      <w:r w:rsidRPr="0069449D">
        <w:rPr>
          <w:rFonts w:ascii="Verdana" w:hAnsi="Verdana"/>
          <w:color w:val="000000"/>
          <w:sz w:val="20"/>
          <w:lang w:val="ru-RU"/>
        </w:rPr>
        <w:t>— сказал я,</w:t>
      </w:r>
      <w:r w:rsidRPr="0069449D">
        <w:rPr>
          <w:rFonts w:ascii="Verdana" w:hAnsi="Verdana"/>
          <w:color w:val="000000"/>
          <w:sz w:val="20"/>
        </w:rPr>
        <w:t> </w:t>
      </w:r>
      <w:r w:rsidRPr="0069449D">
        <w:rPr>
          <w:rFonts w:ascii="Verdana" w:hAnsi="Verdana"/>
          <w:color w:val="000000"/>
          <w:sz w:val="20"/>
          <w:lang w:val="ru-RU"/>
        </w:rPr>
        <w:t>— давным-давно умер.</w:t>
      </w:r>
    </w:p>
    <w:p w14:paraId="51DBC6A3"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И тут испугался мальчик. Мне даже стало неловко, что я так испугал мальчика.</w:t>
      </w:r>
    </w:p>
    <w:p w14:paraId="77602FF5"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Мать уже спешила к нам через зал. Она резко схватила мальчика за руку и потащила от нас, она не спрашивала, она обо всем догадалась. Мальчик не оборачивался. Он плакал и что-то говорил матери.</w:t>
      </w:r>
    </w:p>
    <w:p w14:paraId="401CB48D"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w:t>
      </w:r>
      <w:r w:rsidRPr="0069449D">
        <w:rPr>
          <w:rFonts w:ascii="Verdana" w:hAnsi="Verdana"/>
          <w:color w:val="000000"/>
          <w:sz w:val="20"/>
        </w:rPr>
        <w:t> </w:t>
      </w:r>
      <w:r w:rsidRPr="0069449D">
        <w:rPr>
          <w:rFonts w:ascii="Verdana" w:hAnsi="Verdana"/>
          <w:color w:val="000000"/>
          <w:sz w:val="20"/>
          <w:lang w:val="ru-RU"/>
        </w:rPr>
        <w:t>М-да,</w:t>
      </w:r>
      <w:r w:rsidRPr="0069449D">
        <w:rPr>
          <w:rFonts w:ascii="Verdana" w:hAnsi="Verdana"/>
          <w:color w:val="000000"/>
          <w:sz w:val="20"/>
        </w:rPr>
        <w:t> </w:t>
      </w:r>
      <w:r w:rsidRPr="0069449D">
        <w:rPr>
          <w:rFonts w:ascii="Verdana" w:hAnsi="Verdana"/>
          <w:color w:val="000000"/>
          <w:sz w:val="20"/>
          <w:lang w:val="ru-RU"/>
        </w:rPr>
        <w:t>— сказал я, чтобы как-то разрядить молчание.</w:t>
      </w:r>
      <w:r w:rsidRPr="0069449D">
        <w:rPr>
          <w:rFonts w:ascii="Verdana" w:hAnsi="Verdana"/>
          <w:color w:val="000000"/>
          <w:sz w:val="20"/>
        </w:rPr>
        <w:t> </w:t>
      </w:r>
      <w:r w:rsidRPr="0069449D">
        <w:rPr>
          <w:rFonts w:ascii="Verdana" w:hAnsi="Verdana"/>
          <w:color w:val="000000"/>
          <w:sz w:val="20"/>
          <w:lang w:val="ru-RU"/>
        </w:rPr>
        <w:t>— Наверное, мне лучше уйти. Вы нервничаете.</w:t>
      </w:r>
    </w:p>
    <w:p w14:paraId="28476A74"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w:t>
      </w:r>
      <w:r w:rsidRPr="0069449D">
        <w:rPr>
          <w:rFonts w:ascii="Verdana" w:hAnsi="Verdana"/>
          <w:color w:val="000000"/>
          <w:sz w:val="20"/>
        </w:rPr>
        <w:t> </w:t>
      </w:r>
      <w:r w:rsidRPr="0069449D">
        <w:rPr>
          <w:rFonts w:ascii="Verdana" w:hAnsi="Verdana"/>
          <w:color w:val="000000"/>
          <w:sz w:val="20"/>
          <w:lang w:val="ru-RU"/>
        </w:rPr>
        <w:t>Да,</w:t>
      </w:r>
      <w:r w:rsidRPr="0069449D">
        <w:rPr>
          <w:rFonts w:ascii="Verdana" w:hAnsi="Verdana"/>
          <w:color w:val="000000"/>
          <w:sz w:val="20"/>
        </w:rPr>
        <w:t> </w:t>
      </w:r>
      <w:r w:rsidRPr="0069449D">
        <w:rPr>
          <w:rFonts w:ascii="Verdana" w:hAnsi="Verdana"/>
          <w:color w:val="000000"/>
          <w:sz w:val="20"/>
          <w:lang w:val="ru-RU"/>
        </w:rPr>
        <w:t>— согласился Мик.</w:t>
      </w:r>
      <w:r w:rsidRPr="0069449D">
        <w:rPr>
          <w:rFonts w:ascii="Verdana" w:hAnsi="Verdana"/>
          <w:color w:val="000000"/>
          <w:sz w:val="20"/>
        </w:rPr>
        <w:t> </w:t>
      </w:r>
      <w:r w:rsidRPr="0069449D">
        <w:rPr>
          <w:rFonts w:ascii="Verdana" w:hAnsi="Verdana"/>
          <w:color w:val="000000"/>
          <w:sz w:val="20"/>
          <w:lang w:val="ru-RU"/>
        </w:rPr>
        <w:t>— Хотя, впрочем, зачем вам теперь уходить? Вы же догадались, да?</w:t>
      </w:r>
    </w:p>
    <w:p w14:paraId="56CBA6D3"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w:t>
      </w:r>
      <w:r w:rsidRPr="0069449D">
        <w:rPr>
          <w:rFonts w:ascii="Verdana" w:hAnsi="Verdana"/>
          <w:color w:val="000000"/>
          <w:sz w:val="20"/>
        </w:rPr>
        <w:t> </w:t>
      </w:r>
      <w:r w:rsidRPr="0069449D">
        <w:rPr>
          <w:rFonts w:ascii="Verdana" w:hAnsi="Verdana"/>
          <w:color w:val="000000"/>
          <w:sz w:val="20"/>
          <w:lang w:val="ru-RU"/>
        </w:rPr>
        <w:t>Я теряюсь в догадках,</w:t>
      </w:r>
      <w:r w:rsidRPr="0069449D">
        <w:rPr>
          <w:rFonts w:ascii="Verdana" w:hAnsi="Verdana"/>
          <w:color w:val="000000"/>
          <w:sz w:val="20"/>
        </w:rPr>
        <w:t> </w:t>
      </w:r>
      <w:r w:rsidRPr="0069449D">
        <w:rPr>
          <w:rFonts w:ascii="Verdana" w:hAnsi="Verdana"/>
          <w:color w:val="000000"/>
          <w:sz w:val="20"/>
          <w:lang w:val="ru-RU"/>
        </w:rPr>
        <w:t>— сказал я.</w:t>
      </w:r>
      <w:r w:rsidRPr="0069449D">
        <w:rPr>
          <w:rFonts w:ascii="Verdana" w:hAnsi="Verdana"/>
          <w:color w:val="000000"/>
          <w:sz w:val="20"/>
        </w:rPr>
        <w:t> </w:t>
      </w:r>
      <w:r w:rsidRPr="0069449D">
        <w:rPr>
          <w:rFonts w:ascii="Verdana" w:hAnsi="Verdana"/>
          <w:color w:val="000000"/>
          <w:sz w:val="20"/>
          <w:lang w:val="ru-RU"/>
        </w:rPr>
        <w:t>— У меня создается впечатление, что вы много лет где-то прятались, что вас не было... Я не знаю, как это объяснить...</w:t>
      </w:r>
    </w:p>
    <w:p w14:paraId="5DCBDFD1"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w:t>
      </w:r>
      <w:r w:rsidRPr="0069449D">
        <w:rPr>
          <w:rFonts w:ascii="Verdana" w:hAnsi="Verdana"/>
          <w:color w:val="000000"/>
          <w:sz w:val="20"/>
        </w:rPr>
        <w:t> </w:t>
      </w:r>
      <w:r w:rsidRPr="0069449D">
        <w:rPr>
          <w:rFonts w:ascii="Verdana" w:hAnsi="Verdana"/>
          <w:color w:val="000000"/>
          <w:sz w:val="20"/>
          <w:lang w:val="ru-RU"/>
        </w:rPr>
        <w:t>Давайте выйдем наружу, покурим. Вы курите?</w:t>
      </w:r>
    </w:p>
    <w:p w14:paraId="715635BB"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Мы вышли из вокзала. Сквозь освещенную стеклянную стену я видел сидевших кучкой жену и детей Мика. Девочка спала, положив голову на колени матери. Мальчик сидел, подобрав коленки. Коленки были голыми. На мальчике были короткие штанишки, что теперь редко увидишь.</w:t>
      </w:r>
    </w:p>
    <w:p w14:paraId="13583ADA"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Мик достал из кармана смятую пачку папирос «Норд». Предложил мне. Я предпочел «Мальборо». Мы закурили.</w:t>
      </w:r>
    </w:p>
    <w:p w14:paraId="3AD670AC"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w:t>
      </w:r>
      <w:r w:rsidRPr="0069449D">
        <w:rPr>
          <w:rFonts w:ascii="Verdana" w:hAnsi="Verdana"/>
          <w:color w:val="000000"/>
          <w:sz w:val="20"/>
        </w:rPr>
        <w:t> </w:t>
      </w:r>
      <w:r w:rsidRPr="0069449D">
        <w:rPr>
          <w:rFonts w:ascii="Verdana" w:hAnsi="Verdana"/>
          <w:color w:val="000000"/>
          <w:sz w:val="20"/>
          <w:lang w:val="ru-RU"/>
        </w:rPr>
        <w:t>Мы не прятались,</w:t>
      </w:r>
      <w:r w:rsidRPr="0069449D">
        <w:rPr>
          <w:rFonts w:ascii="Verdana" w:hAnsi="Verdana"/>
          <w:color w:val="000000"/>
          <w:sz w:val="20"/>
        </w:rPr>
        <w:t> </w:t>
      </w:r>
      <w:r w:rsidRPr="0069449D">
        <w:rPr>
          <w:rFonts w:ascii="Verdana" w:hAnsi="Verdana"/>
          <w:color w:val="000000"/>
          <w:sz w:val="20"/>
          <w:lang w:val="ru-RU"/>
        </w:rPr>
        <w:t>— сказал Мик, оглядываясь на старуху, стоящую неподалеку с букетом астр.</w:t>
      </w:r>
      <w:r w:rsidRPr="0069449D">
        <w:rPr>
          <w:rFonts w:ascii="Verdana" w:hAnsi="Verdana"/>
          <w:color w:val="000000"/>
          <w:sz w:val="20"/>
        </w:rPr>
        <w:t> </w:t>
      </w:r>
      <w:r w:rsidRPr="0069449D">
        <w:rPr>
          <w:rFonts w:ascii="Verdana" w:hAnsi="Verdana"/>
          <w:color w:val="000000"/>
          <w:sz w:val="20"/>
          <w:lang w:val="ru-RU"/>
        </w:rPr>
        <w:t>— Нас просто не было.</w:t>
      </w:r>
    </w:p>
    <w:p w14:paraId="4FAD4828"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Горящие буквы новостей бежали по крыше дома на другой стороне Садового кольца. «Высадка на Марсе ожидается в ближайшие часы». У нас плохо с мясом, подумал я, но мы добрались до Марса. Этого я, разумеется, не сказал вслух.</w:t>
      </w:r>
    </w:p>
    <w:p w14:paraId="45B5FFEC"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w:t>
      </w:r>
      <w:r w:rsidRPr="0069449D">
        <w:rPr>
          <w:rFonts w:ascii="Verdana" w:hAnsi="Verdana"/>
          <w:color w:val="000000"/>
          <w:sz w:val="20"/>
        </w:rPr>
        <w:t> </w:t>
      </w:r>
      <w:r w:rsidRPr="0069449D">
        <w:rPr>
          <w:rFonts w:ascii="Verdana" w:hAnsi="Verdana"/>
          <w:color w:val="000000"/>
          <w:sz w:val="20"/>
          <w:lang w:val="ru-RU"/>
        </w:rPr>
        <w:t>Мы живем в прошлом. Вернее, жили в прошлом до вчерашнего дня. И вот, простите, бежали. Скажите и не поймите меня ложно: в самом ли деле портретов Сталина нет в вашем времени?</w:t>
      </w:r>
    </w:p>
    <w:p w14:paraId="7227CEF5"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w:t>
      </w:r>
      <w:r w:rsidRPr="0069449D">
        <w:rPr>
          <w:rFonts w:ascii="Verdana" w:hAnsi="Verdana"/>
          <w:color w:val="000000"/>
          <w:sz w:val="20"/>
        </w:rPr>
        <w:t> </w:t>
      </w:r>
      <w:r w:rsidRPr="0069449D">
        <w:rPr>
          <w:rFonts w:ascii="Verdana" w:hAnsi="Verdana"/>
          <w:color w:val="000000"/>
          <w:sz w:val="20"/>
          <w:lang w:val="ru-RU"/>
        </w:rPr>
        <w:t>Как-то я видел один на ветровом стекле машины. Она была с грузинским номером,</w:t>
      </w:r>
      <w:r w:rsidRPr="0069449D">
        <w:rPr>
          <w:rFonts w:ascii="Verdana" w:hAnsi="Verdana"/>
          <w:color w:val="000000"/>
          <w:sz w:val="20"/>
        </w:rPr>
        <w:t> </w:t>
      </w:r>
      <w:r w:rsidRPr="0069449D">
        <w:rPr>
          <w:rFonts w:ascii="Verdana" w:hAnsi="Verdana"/>
          <w:color w:val="000000"/>
          <w:sz w:val="20"/>
          <w:lang w:val="ru-RU"/>
        </w:rPr>
        <w:t>— сказал я.</w:t>
      </w:r>
      <w:r w:rsidRPr="0069449D">
        <w:rPr>
          <w:rFonts w:ascii="Verdana" w:hAnsi="Verdana"/>
          <w:color w:val="000000"/>
          <w:sz w:val="20"/>
        </w:rPr>
        <w:t> </w:t>
      </w:r>
      <w:r w:rsidRPr="0069449D">
        <w:rPr>
          <w:rFonts w:ascii="Verdana" w:hAnsi="Verdana"/>
          <w:color w:val="000000"/>
          <w:sz w:val="20"/>
          <w:lang w:val="ru-RU"/>
        </w:rPr>
        <w:t>— Он для нас</w:t>
      </w:r>
      <w:r w:rsidRPr="0069449D">
        <w:rPr>
          <w:rFonts w:ascii="Verdana" w:hAnsi="Verdana"/>
          <w:color w:val="000000"/>
          <w:sz w:val="20"/>
        </w:rPr>
        <w:t> </w:t>
      </w:r>
      <w:r w:rsidRPr="0069449D">
        <w:rPr>
          <w:rFonts w:ascii="Verdana" w:hAnsi="Verdana"/>
          <w:color w:val="000000"/>
          <w:sz w:val="20"/>
          <w:lang w:val="ru-RU"/>
        </w:rPr>
        <w:t>— далекая история.</w:t>
      </w:r>
    </w:p>
    <w:p w14:paraId="7C3B7F1E"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w:t>
      </w:r>
      <w:r w:rsidRPr="0069449D">
        <w:rPr>
          <w:rFonts w:ascii="Verdana" w:hAnsi="Verdana"/>
          <w:color w:val="000000"/>
          <w:sz w:val="20"/>
        </w:rPr>
        <w:t> </w:t>
      </w:r>
      <w:r w:rsidRPr="0069449D">
        <w:rPr>
          <w:rFonts w:ascii="Verdana" w:hAnsi="Verdana"/>
          <w:color w:val="000000"/>
          <w:sz w:val="20"/>
          <w:lang w:val="ru-RU"/>
        </w:rPr>
        <w:t>А вы знаете, что по его вине погибло много людей? Об этом вам известно?</w:t>
      </w:r>
    </w:p>
    <w:p w14:paraId="11889451"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w:t>
      </w:r>
      <w:r w:rsidRPr="0069449D">
        <w:rPr>
          <w:rFonts w:ascii="Verdana" w:hAnsi="Verdana"/>
          <w:color w:val="000000"/>
          <w:sz w:val="20"/>
        </w:rPr>
        <w:t> </w:t>
      </w:r>
      <w:r w:rsidRPr="0069449D">
        <w:rPr>
          <w:rFonts w:ascii="Verdana" w:hAnsi="Verdana"/>
          <w:color w:val="000000"/>
          <w:sz w:val="20"/>
          <w:lang w:val="ru-RU"/>
        </w:rPr>
        <w:t>Известно,</w:t>
      </w:r>
      <w:r w:rsidRPr="0069449D">
        <w:rPr>
          <w:rFonts w:ascii="Verdana" w:hAnsi="Verdana"/>
          <w:color w:val="000000"/>
          <w:sz w:val="20"/>
        </w:rPr>
        <w:t> </w:t>
      </w:r>
      <w:r w:rsidRPr="0069449D">
        <w:rPr>
          <w:rFonts w:ascii="Verdana" w:hAnsi="Verdana"/>
          <w:color w:val="000000"/>
          <w:sz w:val="20"/>
          <w:lang w:val="ru-RU"/>
        </w:rPr>
        <w:t>— сказал я.</w:t>
      </w:r>
      <w:r w:rsidRPr="0069449D">
        <w:rPr>
          <w:rFonts w:ascii="Verdana" w:hAnsi="Verdana"/>
          <w:color w:val="000000"/>
          <w:sz w:val="20"/>
        </w:rPr>
        <w:t> </w:t>
      </w:r>
      <w:r w:rsidRPr="0069449D">
        <w:rPr>
          <w:rFonts w:ascii="Verdana" w:hAnsi="Verdana"/>
          <w:color w:val="000000"/>
          <w:sz w:val="20"/>
          <w:lang w:val="ru-RU"/>
        </w:rPr>
        <w:t>— Давно известно.</w:t>
      </w:r>
    </w:p>
    <w:p w14:paraId="3FAEA8FD"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w:t>
      </w:r>
      <w:r w:rsidRPr="0069449D">
        <w:rPr>
          <w:rFonts w:ascii="Verdana" w:hAnsi="Verdana"/>
          <w:color w:val="000000"/>
          <w:sz w:val="20"/>
        </w:rPr>
        <w:t> </w:t>
      </w:r>
      <w:r w:rsidRPr="0069449D">
        <w:rPr>
          <w:rFonts w:ascii="Verdana" w:hAnsi="Verdana"/>
          <w:color w:val="000000"/>
          <w:sz w:val="20"/>
          <w:lang w:val="ru-RU"/>
        </w:rPr>
        <w:t>И что вы сделали?</w:t>
      </w:r>
    </w:p>
    <w:p w14:paraId="2A95C947"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w:t>
      </w:r>
      <w:r w:rsidRPr="0069449D">
        <w:rPr>
          <w:rFonts w:ascii="Verdana" w:hAnsi="Verdana"/>
          <w:color w:val="000000"/>
          <w:sz w:val="20"/>
        </w:rPr>
        <w:t> </w:t>
      </w:r>
      <w:r w:rsidRPr="0069449D">
        <w:rPr>
          <w:rFonts w:ascii="Verdana" w:hAnsi="Verdana"/>
          <w:color w:val="000000"/>
          <w:sz w:val="20"/>
          <w:lang w:val="ru-RU"/>
        </w:rPr>
        <w:t>Мы сделали единственное, что можно было сделать, чтобы не отказываться от собственной истории,</w:t>
      </w:r>
      <w:r w:rsidRPr="0069449D">
        <w:rPr>
          <w:rFonts w:ascii="Verdana" w:hAnsi="Verdana"/>
          <w:color w:val="000000"/>
          <w:sz w:val="20"/>
        </w:rPr>
        <w:t> </w:t>
      </w:r>
      <w:r w:rsidRPr="0069449D">
        <w:rPr>
          <w:rFonts w:ascii="Verdana" w:hAnsi="Verdana"/>
          <w:color w:val="000000"/>
          <w:sz w:val="20"/>
          <w:lang w:val="ru-RU"/>
        </w:rPr>
        <w:t>— сказал я.</w:t>
      </w:r>
      <w:r w:rsidRPr="0069449D">
        <w:rPr>
          <w:rFonts w:ascii="Verdana" w:hAnsi="Verdana"/>
          <w:color w:val="000000"/>
          <w:sz w:val="20"/>
        </w:rPr>
        <w:t> </w:t>
      </w:r>
      <w:r w:rsidRPr="0069449D">
        <w:rPr>
          <w:rFonts w:ascii="Verdana" w:hAnsi="Verdana"/>
          <w:color w:val="000000"/>
          <w:sz w:val="20"/>
          <w:lang w:val="ru-RU"/>
        </w:rPr>
        <w:t>— Мы предпочли забыть. И о нем, и о тех, кто погиб. Наверное, я не совсем точен. Наверное, правильнее сказать, что мы отдаем должное тем, кто погиб безвинно. Но стараемся не обобщать.</w:t>
      </w:r>
    </w:p>
    <w:p w14:paraId="4F577AB0"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w:t>
      </w:r>
      <w:r w:rsidRPr="0069449D">
        <w:rPr>
          <w:rFonts w:ascii="Verdana" w:hAnsi="Verdana"/>
          <w:color w:val="000000"/>
          <w:sz w:val="20"/>
        </w:rPr>
        <w:t> </w:t>
      </w:r>
      <w:r w:rsidRPr="0069449D">
        <w:rPr>
          <w:rFonts w:ascii="Verdana" w:hAnsi="Verdana"/>
          <w:color w:val="000000"/>
          <w:sz w:val="20"/>
          <w:lang w:val="ru-RU"/>
        </w:rPr>
        <w:t>Может, это выход. Трусливый, но выход. Я не хочу вас обидеть. Я специально выбрал это время, чтобы быть уверенным, что никого из них уже не будет в живых.</w:t>
      </w:r>
    </w:p>
    <w:p w14:paraId="6A0AA03B"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Я промолчал.</w:t>
      </w:r>
    </w:p>
    <w:p w14:paraId="34B1DFA9"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w:t>
      </w:r>
      <w:r w:rsidRPr="0069449D">
        <w:rPr>
          <w:rFonts w:ascii="Verdana" w:hAnsi="Verdana"/>
          <w:color w:val="000000"/>
          <w:sz w:val="20"/>
        </w:rPr>
        <w:t> </w:t>
      </w:r>
      <w:r w:rsidRPr="0069449D">
        <w:rPr>
          <w:rFonts w:ascii="Verdana" w:hAnsi="Verdana"/>
          <w:color w:val="000000"/>
          <w:sz w:val="20"/>
          <w:lang w:val="ru-RU"/>
        </w:rPr>
        <w:t>Еще вчера...</w:t>
      </w:r>
      <w:r w:rsidRPr="0069449D">
        <w:rPr>
          <w:rFonts w:ascii="Verdana" w:hAnsi="Verdana"/>
          <w:color w:val="000000"/>
          <w:sz w:val="20"/>
        </w:rPr>
        <w:t> </w:t>
      </w:r>
      <w:r w:rsidRPr="0069449D">
        <w:rPr>
          <w:rFonts w:ascii="Verdana" w:hAnsi="Verdana"/>
          <w:color w:val="000000"/>
          <w:sz w:val="20"/>
          <w:lang w:val="ru-RU"/>
        </w:rPr>
        <w:t>— сказал Мик, глубоко затягиваясь. Табак в папиросе был плохой, он потрескивал, будто Мик раздувал печку.</w:t>
      </w:r>
      <w:r w:rsidRPr="0069449D">
        <w:rPr>
          <w:rFonts w:ascii="Verdana" w:hAnsi="Verdana"/>
          <w:color w:val="000000"/>
          <w:sz w:val="20"/>
        </w:rPr>
        <w:t> </w:t>
      </w:r>
      <w:r w:rsidRPr="0069449D">
        <w:rPr>
          <w:rFonts w:ascii="Verdana" w:hAnsi="Verdana"/>
          <w:color w:val="000000"/>
          <w:sz w:val="20"/>
          <w:lang w:val="ru-RU"/>
        </w:rPr>
        <w:t>— Еще вчера мы жили в 1938 году. Вы не верите?</w:t>
      </w:r>
    </w:p>
    <w:p w14:paraId="26DE2346"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w:t>
      </w:r>
      <w:r w:rsidRPr="0069449D">
        <w:rPr>
          <w:rFonts w:ascii="Verdana" w:hAnsi="Verdana"/>
          <w:color w:val="000000"/>
          <w:sz w:val="20"/>
        </w:rPr>
        <w:t> </w:t>
      </w:r>
      <w:r w:rsidRPr="0069449D">
        <w:rPr>
          <w:rFonts w:ascii="Verdana" w:hAnsi="Verdana"/>
          <w:color w:val="000000"/>
          <w:sz w:val="20"/>
          <w:lang w:val="ru-RU"/>
        </w:rPr>
        <w:t>Не знаю,</w:t>
      </w:r>
      <w:r w:rsidRPr="0069449D">
        <w:rPr>
          <w:rFonts w:ascii="Verdana" w:hAnsi="Verdana"/>
          <w:color w:val="000000"/>
          <w:sz w:val="20"/>
        </w:rPr>
        <w:t> </w:t>
      </w:r>
      <w:r w:rsidRPr="0069449D">
        <w:rPr>
          <w:rFonts w:ascii="Verdana" w:hAnsi="Verdana"/>
          <w:color w:val="000000"/>
          <w:sz w:val="20"/>
          <w:lang w:val="ru-RU"/>
        </w:rPr>
        <w:t>— сказал я.</w:t>
      </w:r>
      <w:r w:rsidRPr="0069449D">
        <w:rPr>
          <w:rFonts w:ascii="Verdana" w:hAnsi="Verdana"/>
          <w:color w:val="000000"/>
          <w:sz w:val="20"/>
        </w:rPr>
        <w:t> </w:t>
      </w:r>
      <w:r w:rsidRPr="0069449D">
        <w:rPr>
          <w:rFonts w:ascii="Verdana" w:hAnsi="Verdana"/>
          <w:color w:val="000000"/>
          <w:sz w:val="20"/>
          <w:lang w:val="ru-RU"/>
        </w:rPr>
        <w:t>— Если вы мне объясните, то я постараюсь поверить.</w:t>
      </w:r>
    </w:p>
    <w:p w14:paraId="32FBF5D8"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w:t>
      </w:r>
      <w:r w:rsidRPr="0069449D">
        <w:rPr>
          <w:rFonts w:ascii="Verdana" w:hAnsi="Verdana"/>
          <w:color w:val="000000"/>
          <w:sz w:val="20"/>
        </w:rPr>
        <w:t> </w:t>
      </w:r>
      <w:r w:rsidRPr="0069449D">
        <w:rPr>
          <w:rFonts w:ascii="Verdana" w:hAnsi="Verdana"/>
          <w:color w:val="000000"/>
          <w:sz w:val="20"/>
          <w:lang w:val="ru-RU"/>
        </w:rPr>
        <w:t>Я работал в институте. Вам название ничего не скажет. Нас было несколько экспериментаторов. И должен сказать, что во многом мы даже обогнали время. Это звучит наивно?</w:t>
      </w:r>
    </w:p>
    <w:p w14:paraId="071328E7"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w:t>
      </w:r>
      <w:r w:rsidRPr="0069449D">
        <w:rPr>
          <w:rFonts w:ascii="Verdana" w:hAnsi="Verdana"/>
          <w:color w:val="000000"/>
          <w:sz w:val="20"/>
        </w:rPr>
        <w:t> </w:t>
      </w:r>
      <w:r w:rsidRPr="0069449D">
        <w:rPr>
          <w:rFonts w:ascii="Verdana" w:hAnsi="Verdana"/>
          <w:color w:val="000000"/>
          <w:sz w:val="20"/>
          <w:lang w:val="ru-RU"/>
        </w:rPr>
        <w:t>Нет, всегда есть ученые, которые обгоняют время.</w:t>
      </w:r>
    </w:p>
    <w:p w14:paraId="0514D9B3"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w:t>
      </w:r>
      <w:r w:rsidRPr="0069449D">
        <w:rPr>
          <w:rFonts w:ascii="Verdana" w:hAnsi="Verdana"/>
          <w:color w:val="000000"/>
          <w:sz w:val="20"/>
        </w:rPr>
        <w:t> </w:t>
      </w:r>
      <w:r w:rsidRPr="0069449D">
        <w:rPr>
          <w:rFonts w:ascii="Verdana" w:hAnsi="Verdana"/>
          <w:color w:val="000000"/>
          <w:sz w:val="20"/>
          <w:lang w:val="ru-RU"/>
        </w:rPr>
        <w:t>Во главе института стоял гениальный ученый. Крупинский. Вы слышали о нем?</w:t>
      </w:r>
    </w:p>
    <w:p w14:paraId="0BF048D9"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w:t>
      </w:r>
      <w:r w:rsidRPr="0069449D">
        <w:rPr>
          <w:rFonts w:ascii="Verdana" w:hAnsi="Verdana"/>
          <w:color w:val="000000"/>
          <w:sz w:val="20"/>
        </w:rPr>
        <w:t> </w:t>
      </w:r>
      <w:r w:rsidRPr="0069449D">
        <w:rPr>
          <w:rFonts w:ascii="Verdana" w:hAnsi="Verdana"/>
          <w:color w:val="000000"/>
          <w:sz w:val="20"/>
          <w:lang w:val="ru-RU"/>
        </w:rPr>
        <w:t>Простите, нет.</w:t>
      </w:r>
    </w:p>
    <w:p w14:paraId="1C2775BD"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w:t>
      </w:r>
      <w:r w:rsidRPr="0069449D">
        <w:rPr>
          <w:rFonts w:ascii="Verdana" w:hAnsi="Verdana"/>
          <w:color w:val="000000"/>
          <w:sz w:val="20"/>
        </w:rPr>
        <w:t> </w:t>
      </w:r>
      <w:r w:rsidRPr="0069449D">
        <w:rPr>
          <w:rFonts w:ascii="Verdana" w:hAnsi="Verdana"/>
          <w:color w:val="000000"/>
          <w:sz w:val="20"/>
          <w:lang w:val="ru-RU"/>
        </w:rPr>
        <w:t>Он работал у Резерфорда. Эйнштейн звал его к себе. Но он остался. С нами, с его учениками. А времена становились все хуже. И к власти в институте пришли... мерзавцы.</w:t>
      </w:r>
    </w:p>
    <w:p w14:paraId="30DCA363"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Он потушил папиросу и сразу достал новую.</w:t>
      </w:r>
    </w:p>
    <w:p w14:paraId="1B74CAA2"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w:t>
      </w:r>
      <w:r w:rsidRPr="0069449D">
        <w:rPr>
          <w:rFonts w:ascii="Verdana" w:hAnsi="Verdana"/>
          <w:color w:val="000000"/>
          <w:sz w:val="20"/>
        </w:rPr>
        <w:t> </w:t>
      </w:r>
      <w:r w:rsidRPr="0069449D">
        <w:rPr>
          <w:rFonts w:ascii="Verdana" w:hAnsi="Verdana"/>
          <w:color w:val="000000"/>
          <w:sz w:val="20"/>
          <w:lang w:val="ru-RU"/>
        </w:rPr>
        <w:t>И потом взяли одного из нас, и он исчез. И было ясно, что очередь за другими. Многие из нас бывали за границей. И потом, мы не могли быть осторожными. В самые тяжелые времена наверх вылезает осторожная, но наглая серость. Она везде. Она в биологии, она в генетике, даже в истории. Вы знаете, что генетика фактически под запретом?</w:t>
      </w:r>
    </w:p>
    <w:p w14:paraId="6A8E6F22"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w:t>
      </w:r>
      <w:r w:rsidRPr="0069449D">
        <w:rPr>
          <w:rFonts w:ascii="Verdana" w:hAnsi="Verdana"/>
          <w:color w:val="000000"/>
          <w:sz w:val="20"/>
        </w:rPr>
        <w:t> </w:t>
      </w:r>
      <w:r w:rsidRPr="0069449D">
        <w:rPr>
          <w:rFonts w:ascii="Verdana" w:hAnsi="Verdana"/>
          <w:color w:val="000000"/>
          <w:sz w:val="20"/>
          <w:lang w:val="ru-RU"/>
        </w:rPr>
        <w:t>Я слышал, что так было.</w:t>
      </w:r>
    </w:p>
    <w:p w14:paraId="754A53B9"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w:t>
      </w:r>
      <w:r w:rsidRPr="0069449D">
        <w:rPr>
          <w:rFonts w:ascii="Verdana" w:hAnsi="Verdana"/>
          <w:color w:val="000000"/>
          <w:sz w:val="20"/>
        </w:rPr>
        <w:t> </w:t>
      </w:r>
      <w:r w:rsidRPr="0069449D">
        <w:rPr>
          <w:rFonts w:ascii="Verdana" w:hAnsi="Verdana"/>
          <w:color w:val="000000"/>
          <w:sz w:val="20"/>
          <w:lang w:val="ru-RU"/>
        </w:rPr>
        <w:t>Слава богу, я не зря приехал сюда. Хоть генетика... И мы стали работать. Крупинский сказал нам, что если мы не можем уехать, не можем спрятаться, то мы не имеем права бесславно и незаметно умирать. Наука нам этого не простит. Наш долг</w:t>
      </w:r>
      <w:r w:rsidRPr="0069449D">
        <w:rPr>
          <w:rFonts w:ascii="Verdana" w:hAnsi="Verdana"/>
          <w:color w:val="000000"/>
          <w:sz w:val="20"/>
        </w:rPr>
        <w:t> </w:t>
      </w:r>
      <w:r w:rsidRPr="0069449D">
        <w:rPr>
          <w:rFonts w:ascii="Verdana" w:hAnsi="Verdana"/>
          <w:color w:val="000000"/>
          <w:sz w:val="20"/>
          <w:lang w:val="ru-RU"/>
        </w:rPr>
        <w:t>— остаться в живых. И есть одна возможность</w:t>
      </w:r>
      <w:r w:rsidRPr="0069449D">
        <w:rPr>
          <w:rFonts w:ascii="Verdana" w:hAnsi="Verdana"/>
          <w:color w:val="000000"/>
          <w:sz w:val="20"/>
        </w:rPr>
        <w:t> </w:t>
      </w:r>
      <w:r w:rsidRPr="0069449D">
        <w:rPr>
          <w:rFonts w:ascii="Verdana" w:hAnsi="Verdana"/>
          <w:color w:val="000000"/>
          <w:sz w:val="20"/>
          <w:lang w:val="ru-RU"/>
        </w:rPr>
        <w:t>— уйти в будущее. Пока теоретическая. Но если нам очень хочется жить, то мы сделаем это. Практически. И знаете, никто не донес. Мы все работали вечерами, даже ночами, а днем делали вид, что прославляем и так далее. И все было готово.</w:t>
      </w:r>
    </w:p>
    <w:p w14:paraId="3F7AE162"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w:t>
      </w:r>
      <w:r w:rsidRPr="0069449D">
        <w:rPr>
          <w:rFonts w:ascii="Verdana" w:hAnsi="Verdana"/>
          <w:color w:val="000000"/>
          <w:sz w:val="20"/>
        </w:rPr>
        <w:t> </w:t>
      </w:r>
      <w:r w:rsidRPr="0069449D">
        <w:rPr>
          <w:rFonts w:ascii="Verdana" w:hAnsi="Verdana"/>
          <w:color w:val="000000"/>
          <w:sz w:val="20"/>
          <w:lang w:val="ru-RU"/>
        </w:rPr>
        <w:t>А в каком институте, если не секрет?</w:t>
      </w:r>
    </w:p>
    <w:p w14:paraId="68254C22"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w:t>
      </w:r>
      <w:r w:rsidRPr="0069449D">
        <w:rPr>
          <w:rFonts w:ascii="Verdana" w:hAnsi="Verdana"/>
          <w:color w:val="000000"/>
          <w:sz w:val="20"/>
        </w:rPr>
        <w:t> </w:t>
      </w:r>
      <w:r w:rsidRPr="0069449D">
        <w:rPr>
          <w:rFonts w:ascii="Verdana" w:hAnsi="Verdana"/>
          <w:color w:val="000000"/>
          <w:sz w:val="20"/>
          <w:lang w:val="ru-RU"/>
        </w:rPr>
        <w:t>Ну какой теперь может быть секрет. Институт экспериментальной физики имени Морозова. Слышали?</w:t>
      </w:r>
    </w:p>
    <w:p w14:paraId="79E6A4E4" w14:textId="77777777" w:rsidR="00870145" w:rsidRPr="0069449D" w:rsidRDefault="00870145" w:rsidP="0069449D">
      <w:pPr>
        <w:suppressAutoHyphens/>
        <w:spacing w:after="0" w:line="240" w:lineRule="auto"/>
        <w:ind w:firstLine="283"/>
        <w:jc w:val="both"/>
        <w:rPr>
          <w:rFonts w:ascii="Verdana" w:hAnsi="Verdana"/>
          <w:color w:val="000000"/>
          <w:sz w:val="20"/>
          <w:lang w:val="ru-RU"/>
        </w:rPr>
      </w:pPr>
      <w:r w:rsidRPr="0069449D">
        <w:rPr>
          <w:rFonts w:ascii="Verdana" w:hAnsi="Verdana"/>
          <w:color w:val="000000"/>
          <w:sz w:val="20"/>
          <w:lang w:val="ru-RU"/>
        </w:rPr>
        <w:t>Я кивнул.</w:t>
      </w:r>
    </w:p>
    <w:p w14:paraId="2050B84A" w14:textId="77777777" w:rsidR="00870145" w:rsidRPr="0069449D" w:rsidRDefault="00870145" w:rsidP="0069449D">
      <w:pPr>
        <w:suppressAutoHyphens/>
        <w:spacing w:after="0" w:line="240" w:lineRule="auto"/>
        <w:ind w:firstLine="283"/>
        <w:jc w:val="both"/>
        <w:rPr>
          <w:rFonts w:ascii="Verdana" w:hAnsi="Verdana"/>
          <w:color w:val="000000"/>
          <w:sz w:val="20"/>
        </w:rPr>
      </w:pPr>
      <w:r w:rsidRPr="0069449D">
        <w:rPr>
          <w:rFonts w:ascii="Verdana" w:hAnsi="Verdana"/>
          <w:color w:val="000000"/>
          <w:sz w:val="20"/>
          <w:lang w:val="ru-RU"/>
        </w:rPr>
        <w:t>—</w:t>
      </w:r>
      <w:r w:rsidRPr="0069449D">
        <w:rPr>
          <w:rFonts w:ascii="Verdana" w:hAnsi="Verdana"/>
          <w:color w:val="000000"/>
          <w:sz w:val="20"/>
        </w:rPr>
        <w:t> </w:t>
      </w:r>
      <w:r w:rsidRPr="0069449D">
        <w:rPr>
          <w:rFonts w:ascii="Verdana" w:hAnsi="Verdana"/>
          <w:color w:val="000000"/>
          <w:sz w:val="20"/>
          <w:lang w:val="ru-RU"/>
        </w:rPr>
        <w:t xml:space="preserve">Все было готово. Позавчера. И знаете, почему мы особенно спешили? Три дня назад взяли Кацмана. Аркашу Кацмана. Совсем по другому делу. Там что-то с его родственником. Но мы знали, что его будут допрашивать и, когда начнут сильно допрашивать, он расскажет. Знаете, когда пишут про Гражданскую войну, там всегда есть герои, которых белогвардейцы пытают целыми неделями, но те молчат. В самом деле так не бывает. Они ведь профессионалы. Они умеют пытать. </w:t>
      </w:r>
      <w:r w:rsidRPr="0069449D">
        <w:rPr>
          <w:rFonts w:ascii="Verdana" w:hAnsi="Verdana"/>
          <w:color w:val="000000"/>
          <w:sz w:val="20"/>
        </w:rPr>
        <w:t>Сознаются все. И мы знали, что, даже если Аркашу не будут спрашивать об институте, что было маловероятно, он все равно все расскажет, чтобы купить жизнь. Он очень хороший человек, Аркаша. Но мы были правы. Я дежурил в институте, и в срок никто не пришел, даже Крупинский. Я думал, что Крупинского не посмеют тронуть. Я позвонил ему домой, а незнакомый мужской голос спросил, кто его просит. И я сразу понял. По интонации. Знаете, они почему-то привозят людей с Украины, с таким мягким южным акцентом. Я не знал, сколько у меня времени. Я позвонил домой. Я сказал Марии, чтобы она взяла детей и больше ничего. Правда, она догадалась взять свои кольца. Иначе бы я забыл. Зато здесь я продал сегодня одно кольцо — знаете, мне за него дали двадцать рублей. Такой черненький человек. Иначе и по телефону не позвонишь. Она догадалась и больше не спрашивала. Хорошо, что мы рядом живем. А знаете, что я сделал, когда уже включил машину? Я позвонил к себе домой. И там подошел к телефону человек с таким же мягким акцентом. Мои успели уйти буквально за считаные минуты. И мне кажется, что, когда машина уже работала, они ворвались в лабораторию. Но, может быть, мне показалось.</w:t>
      </w:r>
    </w:p>
    <w:p w14:paraId="53BAB34B" w14:textId="77777777" w:rsidR="00870145" w:rsidRPr="0069449D" w:rsidRDefault="00870145" w:rsidP="0069449D">
      <w:pPr>
        <w:suppressAutoHyphens/>
        <w:spacing w:after="0" w:line="240" w:lineRule="auto"/>
        <w:ind w:firstLine="283"/>
        <w:jc w:val="both"/>
        <w:rPr>
          <w:rFonts w:ascii="Verdana" w:hAnsi="Verdana"/>
          <w:color w:val="000000"/>
          <w:sz w:val="20"/>
        </w:rPr>
      </w:pPr>
      <w:r w:rsidRPr="0069449D">
        <w:rPr>
          <w:rFonts w:ascii="Verdana" w:hAnsi="Verdana"/>
          <w:color w:val="000000"/>
          <w:sz w:val="20"/>
        </w:rPr>
        <w:t>— Трудно поверить, </w:t>
      </w:r>
      <w:r w:rsidRPr="0069449D">
        <w:rPr>
          <w:rFonts w:ascii="Verdana" w:hAnsi="Verdana"/>
          <w:color w:val="000000"/>
          <w:sz w:val="20"/>
          <w:lang w:val="ru-RU"/>
        </w:rPr>
        <w:t xml:space="preserve">— </w:t>
      </w:r>
      <w:r w:rsidRPr="0069449D">
        <w:rPr>
          <w:rFonts w:ascii="Verdana" w:hAnsi="Verdana"/>
          <w:color w:val="000000"/>
          <w:sz w:val="20"/>
        </w:rPr>
        <w:t>сказал я.</w:t>
      </w:r>
    </w:p>
    <w:p w14:paraId="3C7D17DE" w14:textId="77777777" w:rsidR="00870145" w:rsidRPr="0069449D" w:rsidRDefault="00870145" w:rsidP="0069449D">
      <w:pPr>
        <w:suppressAutoHyphens/>
        <w:spacing w:after="0" w:line="240" w:lineRule="auto"/>
        <w:ind w:firstLine="283"/>
        <w:jc w:val="both"/>
        <w:rPr>
          <w:rFonts w:ascii="Verdana" w:hAnsi="Verdana"/>
          <w:color w:val="000000"/>
          <w:sz w:val="20"/>
        </w:rPr>
      </w:pPr>
      <w:r w:rsidRPr="0069449D">
        <w:rPr>
          <w:rFonts w:ascii="Verdana" w:hAnsi="Verdana"/>
          <w:color w:val="000000"/>
          <w:sz w:val="20"/>
        </w:rPr>
        <w:t>— Ах, это так просто...</w:t>
      </w:r>
    </w:p>
    <w:p w14:paraId="26096E66" w14:textId="77777777" w:rsidR="00870145" w:rsidRPr="0069449D" w:rsidRDefault="00870145" w:rsidP="0069449D">
      <w:pPr>
        <w:suppressAutoHyphens/>
        <w:spacing w:after="0" w:line="240" w:lineRule="auto"/>
        <w:ind w:firstLine="283"/>
        <w:jc w:val="both"/>
        <w:rPr>
          <w:rFonts w:ascii="Verdana" w:hAnsi="Verdana"/>
          <w:color w:val="000000"/>
          <w:sz w:val="20"/>
        </w:rPr>
      </w:pPr>
      <w:r w:rsidRPr="0069449D">
        <w:rPr>
          <w:rFonts w:ascii="Verdana" w:hAnsi="Verdana"/>
          <w:color w:val="000000"/>
          <w:sz w:val="20"/>
        </w:rPr>
        <w:t>Теперь, когда он мне все рассказал, он чувствовал себя иначе, страх отпустил его. Я стал его сообщником. Почти родным ему человеком. Не важно, что произойдет с нами потом, но сейчас мы были сообщниками в бегстве из прошлого. Он извлек из внутреннего кармана пиджака черный кожаный бумажник и из него паспорт в серой мягкой обложке. Мне было любопытно поглядеть на его паспорт. В паспорте значилось, что мой собеседник — Мик Анатолий Евгеньевич, год рождения — 1901. И фотография была правильная. Узкое лицо. Светлые глаза. Конечно, можно сделать все — и паспорт, и фотографию. Но ради чего? Чтобы удивить меня? И я поверил этому человеку.</w:t>
      </w:r>
    </w:p>
    <w:p w14:paraId="52DD1539" w14:textId="77777777" w:rsidR="00870145" w:rsidRPr="0069449D" w:rsidRDefault="00870145" w:rsidP="0069449D">
      <w:pPr>
        <w:suppressAutoHyphens/>
        <w:spacing w:after="0" w:line="240" w:lineRule="auto"/>
        <w:ind w:firstLine="283"/>
        <w:jc w:val="both"/>
        <w:rPr>
          <w:rFonts w:ascii="Verdana" w:hAnsi="Verdana"/>
          <w:color w:val="000000"/>
          <w:sz w:val="20"/>
        </w:rPr>
      </w:pPr>
      <w:r w:rsidRPr="0069449D">
        <w:rPr>
          <w:rFonts w:ascii="Verdana" w:hAnsi="Verdana"/>
          <w:color w:val="000000"/>
          <w:sz w:val="20"/>
        </w:rPr>
        <w:t>— Что же теперь делать? </w:t>
      </w:r>
      <w:r w:rsidRPr="0069449D">
        <w:rPr>
          <w:rFonts w:ascii="Verdana" w:hAnsi="Verdana"/>
          <w:color w:val="000000"/>
          <w:sz w:val="20"/>
          <w:lang w:val="ru-RU"/>
        </w:rPr>
        <w:t xml:space="preserve">— </w:t>
      </w:r>
      <w:r w:rsidRPr="0069449D">
        <w:rPr>
          <w:rFonts w:ascii="Verdana" w:hAnsi="Verdana"/>
          <w:color w:val="000000"/>
          <w:sz w:val="20"/>
        </w:rPr>
        <w:t>спросил я.</w:t>
      </w:r>
    </w:p>
    <w:p w14:paraId="06840134" w14:textId="77777777" w:rsidR="00870145" w:rsidRPr="0069449D" w:rsidRDefault="00870145" w:rsidP="0069449D">
      <w:pPr>
        <w:suppressAutoHyphens/>
        <w:spacing w:after="0" w:line="240" w:lineRule="auto"/>
        <w:ind w:firstLine="283"/>
        <w:jc w:val="both"/>
        <w:rPr>
          <w:rFonts w:ascii="Verdana" w:hAnsi="Verdana"/>
          <w:color w:val="000000"/>
          <w:sz w:val="20"/>
        </w:rPr>
      </w:pPr>
      <w:r w:rsidRPr="0069449D">
        <w:rPr>
          <w:rFonts w:ascii="Verdana" w:hAnsi="Verdana"/>
          <w:color w:val="000000"/>
          <w:sz w:val="20"/>
        </w:rPr>
        <w:t>— Не представляю. Мы выбрались из машины ранним утром. На наше счастье, здание института сохранилось. Только там все иначе. Это было на рассвете. Никого не было. Мы вышли...</w:t>
      </w:r>
    </w:p>
    <w:p w14:paraId="112EE509" w14:textId="77777777" w:rsidR="00870145" w:rsidRPr="0069449D" w:rsidRDefault="00870145" w:rsidP="0069449D">
      <w:pPr>
        <w:suppressAutoHyphens/>
        <w:spacing w:after="0" w:line="240" w:lineRule="auto"/>
        <w:ind w:firstLine="283"/>
        <w:jc w:val="both"/>
        <w:rPr>
          <w:rFonts w:ascii="Verdana" w:hAnsi="Verdana"/>
          <w:color w:val="000000"/>
          <w:sz w:val="20"/>
        </w:rPr>
      </w:pPr>
      <w:r w:rsidRPr="0069449D">
        <w:rPr>
          <w:rFonts w:ascii="Verdana" w:hAnsi="Verdana"/>
          <w:color w:val="000000"/>
          <w:sz w:val="20"/>
        </w:rPr>
        <w:t>— Вы не боялись, что кто-нибудь пойдет вслед за вами?</w:t>
      </w:r>
    </w:p>
    <w:p w14:paraId="4F154623" w14:textId="77777777" w:rsidR="00870145" w:rsidRPr="0069449D" w:rsidRDefault="00870145" w:rsidP="0069449D">
      <w:pPr>
        <w:suppressAutoHyphens/>
        <w:spacing w:after="0" w:line="240" w:lineRule="auto"/>
        <w:ind w:firstLine="283"/>
        <w:jc w:val="both"/>
        <w:rPr>
          <w:rFonts w:ascii="Verdana" w:hAnsi="Verdana"/>
          <w:color w:val="000000"/>
          <w:sz w:val="20"/>
        </w:rPr>
      </w:pPr>
      <w:r w:rsidRPr="0069449D">
        <w:rPr>
          <w:rFonts w:ascii="Verdana" w:hAnsi="Verdana"/>
          <w:color w:val="000000"/>
          <w:sz w:val="20"/>
        </w:rPr>
        <w:t>— У нас все было оговорено. У нас была сделана очень маленькая мина замедленного действия. Она должна была разрушить только пульт управления. Через тридцать секунд после того, как уйдет в будущее последний. Но я был единственным... Нет, они не догадаются. И я думаю, что они не поверят. Ну как можно поверить? Куда проще предположить, что это заговор шпионов.</w:t>
      </w:r>
    </w:p>
    <w:p w14:paraId="7E308B92" w14:textId="77777777" w:rsidR="00870145" w:rsidRPr="0069449D" w:rsidRDefault="00870145" w:rsidP="0069449D">
      <w:pPr>
        <w:suppressAutoHyphens/>
        <w:spacing w:after="0" w:line="240" w:lineRule="auto"/>
        <w:ind w:firstLine="283"/>
        <w:jc w:val="both"/>
        <w:rPr>
          <w:rFonts w:ascii="Verdana" w:hAnsi="Verdana"/>
          <w:color w:val="000000"/>
          <w:sz w:val="20"/>
        </w:rPr>
      </w:pPr>
      <w:r w:rsidRPr="0069449D">
        <w:rPr>
          <w:rFonts w:ascii="Verdana" w:hAnsi="Verdana"/>
          <w:color w:val="000000"/>
          <w:sz w:val="20"/>
        </w:rPr>
        <w:t>Он ухмыльнулся и показал длинные зубы. Потом достал третью папиросу.</w:t>
      </w:r>
    </w:p>
    <w:p w14:paraId="27675E98" w14:textId="77777777" w:rsidR="00870145" w:rsidRPr="0069449D" w:rsidRDefault="00870145" w:rsidP="0069449D">
      <w:pPr>
        <w:suppressAutoHyphens/>
        <w:spacing w:after="0" w:line="240" w:lineRule="auto"/>
        <w:ind w:firstLine="283"/>
        <w:jc w:val="both"/>
        <w:rPr>
          <w:rFonts w:ascii="Verdana" w:hAnsi="Verdana"/>
          <w:color w:val="000000"/>
          <w:sz w:val="20"/>
        </w:rPr>
      </w:pPr>
      <w:r w:rsidRPr="0069449D">
        <w:rPr>
          <w:rFonts w:ascii="Verdana" w:hAnsi="Verdana"/>
          <w:color w:val="000000"/>
          <w:sz w:val="20"/>
        </w:rPr>
        <w:t>— Вы много курите, </w:t>
      </w:r>
      <w:r w:rsidRPr="0069449D">
        <w:rPr>
          <w:rFonts w:ascii="Verdana" w:hAnsi="Verdana"/>
          <w:color w:val="000000"/>
          <w:sz w:val="20"/>
          <w:lang w:val="ru-RU"/>
        </w:rPr>
        <w:t xml:space="preserve">— </w:t>
      </w:r>
      <w:r w:rsidRPr="0069449D">
        <w:rPr>
          <w:rFonts w:ascii="Verdana" w:hAnsi="Verdana"/>
          <w:color w:val="000000"/>
          <w:sz w:val="20"/>
        </w:rPr>
        <w:t>сказал я.</w:t>
      </w:r>
    </w:p>
    <w:p w14:paraId="43A4BF1E" w14:textId="77777777" w:rsidR="00870145" w:rsidRPr="0069449D" w:rsidRDefault="00870145" w:rsidP="0069449D">
      <w:pPr>
        <w:suppressAutoHyphens/>
        <w:spacing w:after="0" w:line="240" w:lineRule="auto"/>
        <w:ind w:firstLine="283"/>
        <w:jc w:val="both"/>
        <w:rPr>
          <w:rFonts w:ascii="Verdana" w:hAnsi="Verdana"/>
          <w:color w:val="000000"/>
          <w:sz w:val="20"/>
        </w:rPr>
      </w:pPr>
      <w:r w:rsidRPr="0069449D">
        <w:rPr>
          <w:rFonts w:ascii="Verdana" w:hAnsi="Verdana"/>
          <w:color w:val="000000"/>
          <w:sz w:val="20"/>
        </w:rPr>
        <w:t>— Нервничаю. </w:t>
      </w:r>
      <w:r w:rsidRPr="0069449D">
        <w:rPr>
          <w:rFonts w:ascii="Verdana" w:hAnsi="Verdana"/>
          <w:color w:val="000000"/>
          <w:sz w:val="20"/>
          <w:lang w:val="ru-RU"/>
        </w:rPr>
        <w:t xml:space="preserve">— </w:t>
      </w:r>
      <w:r w:rsidRPr="0069449D">
        <w:rPr>
          <w:rFonts w:ascii="Verdana" w:hAnsi="Verdana"/>
          <w:color w:val="000000"/>
          <w:sz w:val="20"/>
        </w:rPr>
        <w:t>Он робко улыбнулся.</w:t>
      </w:r>
    </w:p>
    <w:p w14:paraId="2244A9D5" w14:textId="77777777" w:rsidR="00870145" w:rsidRPr="0069449D" w:rsidRDefault="00870145" w:rsidP="0069449D">
      <w:pPr>
        <w:suppressAutoHyphens/>
        <w:spacing w:after="0" w:line="240" w:lineRule="auto"/>
        <w:ind w:firstLine="283"/>
        <w:jc w:val="both"/>
        <w:rPr>
          <w:rFonts w:ascii="Verdana" w:hAnsi="Verdana"/>
          <w:color w:val="000000"/>
          <w:sz w:val="20"/>
        </w:rPr>
      </w:pPr>
      <w:r w:rsidRPr="0069449D">
        <w:rPr>
          <w:rFonts w:ascii="Verdana" w:hAnsi="Verdana"/>
          <w:color w:val="000000"/>
          <w:sz w:val="20"/>
        </w:rPr>
        <w:t>— Ну и что дальше?</w:t>
      </w:r>
    </w:p>
    <w:p w14:paraId="3F34123E" w14:textId="77777777" w:rsidR="00870145" w:rsidRPr="0069449D" w:rsidRDefault="00870145" w:rsidP="0069449D">
      <w:pPr>
        <w:suppressAutoHyphens/>
        <w:spacing w:after="0" w:line="240" w:lineRule="auto"/>
        <w:ind w:firstLine="283"/>
        <w:jc w:val="both"/>
        <w:rPr>
          <w:rFonts w:ascii="Verdana" w:hAnsi="Verdana"/>
          <w:color w:val="000000"/>
          <w:sz w:val="20"/>
        </w:rPr>
      </w:pPr>
      <w:r w:rsidRPr="0069449D">
        <w:rPr>
          <w:rFonts w:ascii="Verdana" w:hAnsi="Verdana"/>
          <w:color w:val="000000"/>
          <w:sz w:val="20"/>
        </w:rPr>
        <w:t>— Дальше? Дальше я рассудил... Я уже ночью придумал, что, если никого, кроме меня, не будет, я сначала поеду на вокзал. И знаете, я оказался прав. Здесь так же много людей, как полвека назад. И такая же неразбериха.</w:t>
      </w:r>
    </w:p>
    <w:p w14:paraId="4BACA166" w14:textId="77777777" w:rsidR="00870145" w:rsidRPr="0069449D" w:rsidRDefault="00870145" w:rsidP="0069449D">
      <w:pPr>
        <w:suppressAutoHyphens/>
        <w:spacing w:after="0" w:line="240" w:lineRule="auto"/>
        <w:ind w:firstLine="283"/>
        <w:jc w:val="both"/>
        <w:rPr>
          <w:rFonts w:ascii="Verdana" w:hAnsi="Verdana"/>
          <w:color w:val="000000"/>
          <w:sz w:val="20"/>
        </w:rPr>
      </w:pPr>
      <w:r w:rsidRPr="0069449D">
        <w:rPr>
          <w:rFonts w:ascii="Verdana" w:hAnsi="Verdana"/>
          <w:color w:val="000000"/>
          <w:sz w:val="20"/>
        </w:rPr>
        <w:t>Он поглядел сквозь стеклянную стену в зал. Мария Павловна сидела прямо и смотрела перед собой. Она ждала. Ей было страшно, куда страшнее, чем ее мужу. Дети спали.</w:t>
      </w:r>
    </w:p>
    <w:p w14:paraId="38B8ADD5" w14:textId="77777777" w:rsidR="00870145" w:rsidRPr="0069449D" w:rsidRDefault="00870145" w:rsidP="0069449D">
      <w:pPr>
        <w:suppressAutoHyphens/>
        <w:spacing w:after="0" w:line="240" w:lineRule="auto"/>
        <w:ind w:firstLine="283"/>
        <w:jc w:val="both"/>
        <w:rPr>
          <w:rFonts w:ascii="Verdana" w:hAnsi="Verdana"/>
          <w:color w:val="000000"/>
          <w:sz w:val="20"/>
        </w:rPr>
      </w:pPr>
      <w:r w:rsidRPr="0069449D">
        <w:rPr>
          <w:rFonts w:ascii="Verdana" w:hAnsi="Verdana"/>
          <w:color w:val="000000"/>
          <w:sz w:val="20"/>
        </w:rPr>
        <w:t>— Ей страшно, </w:t>
      </w:r>
      <w:r w:rsidRPr="0069449D">
        <w:rPr>
          <w:rFonts w:ascii="Verdana" w:hAnsi="Verdana"/>
          <w:color w:val="000000"/>
          <w:sz w:val="20"/>
          <w:lang w:val="ru-RU"/>
        </w:rPr>
        <w:t xml:space="preserve">— </w:t>
      </w:r>
      <w:r w:rsidRPr="0069449D">
        <w:rPr>
          <w:rFonts w:ascii="Verdana" w:hAnsi="Verdana"/>
          <w:color w:val="000000"/>
          <w:sz w:val="20"/>
        </w:rPr>
        <w:t>сказал Мик. </w:t>
      </w:r>
      <w:r w:rsidRPr="0069449D">
        <w:rPr>
          <w:rFonts w:ascii="Verdana" w:hAnsi="Verdana"/>
          <w:color w:val="000000"/>
          <w:sz w:val="20"/>
          <w:lang w:val="ru-RU"/>
        </w:rPr>
        <w:t xml:space="preserve">— </w:t>
      </w:r>
      <w:r w:rsidRPr="0069449D">
        <w:rPr>
          <w:rFonts w:ascii="Verdana" w:hAnsi="Verdana"/>
          <w:color w:val="000000"/>
          <w:sz w:val="20"/>
        </w:rPr>
        <w:t>Она не знает, чем это кончится. Но я теперь надеюсь, что мы уедем в тихий город, ведь теперь не арестовывают, не убивают?</w:t>
      </w:r>
    </w:p>
    <w:p w14:paraId="1FF18DD0" w14:textId="77777777" w:rsidR="00870145" w:rsidRPr="0069449D" w:rsidRDefault="00870145" w:rsidP="0069449D">
      <w:pPr>
        <w:suppressAutoHyphens/>
        <w:spacing w:after="0" w:line="240" w:lineRule="auto"/>
        <w:ind w:firstLine="283"/>
        <w:jc w:val="both"/>
        <w:rPr>
          <w:rFonts w:ascii="Verdana" w:hAnsi="Verdana"/>
          <w:color w:val="000000"/>
          <w:sz w:val="20"/>
        </w:rPr>
      </w:pPr>
      <w:r w:rsidRPr="0069449D">
        <w:rPr>
          <w:rFonts w:ascii="Verdana" w:hAnsi="Verdana"/>
          <w:color w:val="000000"/>
          <w:sz w:val="20"/>
        </w:rPr>
        <w:t>— Нет, </w:t>
      </w:r>
      <w:r w:rsidRPr="0069449D">
        <w:rPr>
          <w:rFonts w:ascii="Verdana" w:hAnsi="Verdana"/>
          <w:color w:val="000000"/>
          <w:sz w:val="20"/>
          <w:lang w:val="ru-RU"/>
        </w:rPr>
        <w:t xml:space="preserve">— </w:t>
      </w:r>
      <w:r w:rsidRPr="0069449D">
        <w:rPr>
          <w:rFonts w:ascii="Verdana" w:hAnsi="Verdana"/>
          <w:color w:val="000000"/>
          <w:sz w:val="20"/>
        </w:rPr>
        <w:t>твердо сказал я. </w:t>
      </w:r>
      <w:r w:rsidRPr="0069449D">
        <w:rPr>
          <w:rFonts w:ascii="Verdana" w:hAnsi="Verdana"/>
          <w:color w:val="000000"/>
          <w:sz w:val="20"/>
          <w:lang w:val="ru-RU"/>
        </w:rPr>
        <w:t xml:space="preserve">— </w:t>
      </w:r>
      <w:r w:rsidRPr="0069449D">
        <w:rPr>
          <w:rFonts w:ascii="Verdana" w:hAnsi="Verdana"/>
          <w:color w:val="000000"/>
          <w:sz w:val="20"/>
        </w:rPr>
        <w:t>Теперь этого не бывает.</w:t>
      </w:r>
    </w:p>
    <w:p w14:paraId="10DA1857" w14:textId="77777777" w:rsidR="00870145" w:rsidRPr="0069449D" w:rsidRDefault="00870145" w:rsidP="0069449D">
      <w:pPr>
        <w:suppressAutoHyphens/>
        <w:spacing w:after="0" w:line="240" w:lineRule="auto"/>
        <w:ind w:firstLine="283"/>
        <w:jc w:val="both"/>
        <w:rPr>
          <w:rFonts w:ascii="Verdana" w:hAnsi="Verdana"/>
          <w:color w:val="000000"/>
          <w:sz w:val="20"/>
        </w:rPr>
      </w:pPr>
      <w:r w:rsidRPr="0069449D">
        <w:rPr>
          <w:rFonts w:ascii="Verdana" w:hAnsi="Verdana"/>
          <w:color w:val="000000"/>
          <w:sz w:val="20"/>
        </w:rPr>
        <w:t>— Все кошмары кончаются, </w:t>
      </w:r>
      <w:r w:rsidRPr="0069449D">
        <w:rPr>
          <w:rFonts w:ascii="Verdana" w:hAnsi="Verdana"/>
          <w:color w:val="000000"/>
          <w:sz w:val="20"/>
          <w:lang w:val="ru-RU"/>
        </w:rPr>
        <w:t xml:space="preserve">— </w:t>
      </w:r>
      <w:r w:rsidRPr="0069449D">
        <w:rPr>
          <w:rFonts w:ascii="Verdana" w:hAnsi="Verdana"/>
          <w:color w:val="000000"/>
          <w:sz w:val="20"/>
        </w:rPr>
        <w:t>сказал Мик. </w:t>
      </w:r>
      <w:r w:rsidRPr="0069449D">
        <w:rPr>
          <w:rFonts w:ascii="Verdana" w:hAnsi="Verdana"/>
          <w:color w:val="000000"/>
          <w:sz w:val="20"/>
          <w:lang w:val="ru-RU"/>
        </w:rPr>
        <w:t xml:space="preserve">— </w:t>
      </w:r>
      <w:r w:rsidRPr="0069449D">
        <w:rPr>
          <w:rFonts w:ascii="Verdana" w:hAnsi="Verdana"/>
          <w:color w:val="000000"/>
          <w:sz w:val="20"/>
        </w:rPr>
        <w:t>Я всегда знал, что тот кошмар тоже кончится. По крайней мере, я спокоен за детей. Они будут учиться... Я тоже могу преподавать физику в школе. Я не так уж отстал от школьного уровня.</w:t>
      </w:r>
    </w:p>
    <w:p w14:paraId="19E488CA" w14:textId="77777777" w:rsidR="00870145" w:rsidRPr="0069449D" w:rsidRDefault="00870145" w:rsidP="0069449D">
      <w:pPr>
        <w:suppressAutoHyphens/>
        <w:spacing w:after="0" w:line="240" w:lineRule="auto"/>
        <w:ind w:firstLine="283"/>
        <w:jc w:val="both"/>
        <w:rPr>
          <w:rFonts w:ascii="Verdana" w:hAnsi="Verdana"/>
          <w:color w:val="000000"/>
          <w:sz w:val="20"/>
        </w:rPr>
      </w:pPr>
      <w:r w:rsidRPr="0069449D">
        <w:rPr>
          <w:rFonts w:ascii="Verdana" w:hAnsi="Verdana"/>
          <w:color w:val="000000"/>
          <w:sz w:val="20"/>
        </w:rPr>
        <w:t>— Разумеется, </w:t>
      </w:r>
      <w:r w:rsidRPr="0069449D">
        <w:rPr>
          <w:rFonts w:ascii="Verdana" w:hAnsi="Verdana"/>
          <w:color w:val="000000"/>
          <w:sz w:val="20"/>
          <w:lang w:val="ru-RU"/>
        </w:rPr>
        <w:t xml:space="preserve">— </w:t>
      </w:r>
      <w:r w:rsidRPr="0069449D">
        <w:rPr>
          <w:rFonts w:ascii="Verdana" w:hAnsi="Verdana"/>
          <w:color w:val="000000"/>
          <w:sz w:val="20"/>
        </w:rPr>
        <w:t>сказал я.</w:t>
      </w:r>
    </w:p>
    <w:p w14:paraId="6F607649" w14:textId="77777777" w:rsidR="00870145" w:rsidRPr="0069449D" w:rsidRDefault="00870145" w:rsidP="0069449D">
      <w:pPr>
        <w:suppressAutoHyphens/>
        <w:spacing w:after="0" w:line="240" w:lineRule="auto"/>
        <w:ind w:firstLine="283"/>
        <w:jc w:val="both"/>
        <w:rPr>
          <w:rFonts w:ascii="Verdana" w:hAnsi="Verdana"/>
          <w:color w:val="000000"/>
          <w:sz w:val="20"/>
        </w:rPr>
      </w:pPr>
      <w:r w:rsidRPr="0069449D">
        <w:rPr>
          <w:rFonts w:ascii="Verdana" w:hAnsi="Verdana"/>
          <w:color w:val="000000"/>
          <w:sz w:val="20"/>
        </w:rPr>
        <w:t>— Мы возьмем билеты в Мелитополь и затеряемся... Знаете, может, даже мы сойдем на какой-нибудь станции и я скажу, что потерял документы. Что мне за это будет?</w:t>
      </w:r>
    </w:p>
    <w:p w14:paraId="62A6C49B" w14:textId="77777777" w:rsidR="00870145" w:rsidRPr="0069449D" w:rsidRDefault="00870145" w:rsidP="0069449D">
      <w:pPr>
        <w:suppressAutoHyphens/>
        <w:spacing w:after="0" w:line="240" w:lineRule="auto"/>
        <w:ind w:firstLine="283"/>
        <w:jc w:val="both"/>
        <w:rPr>
          <w:rFonts w:ascii="Verdana" w:hAnsi="Verdana"/>
          <w:color w:val="000000"/>
          <w:sz w:val="20"/>
        </w:rPr>
      </w:pPr>
      <w:r w:rsidRPr="0069449D">
        <w:rPr>
          <w:rFonts w:ascii="Verdana" w:hAnsi="Verdana"/>
          <w:color w:val="000000"/>
          <w:sz w:val="20"/>
        </w:rPr>
        <w:t>— Не знаю, </w:t>
      </w:r>
      <w:r w:rsidRPr="0069449D">
        <w:rPr>
          <w:rFonts w:ascii="Verdana" w:hAnsi="Verdana"/>
          <w:color w:val="000000"/>
          <w:sz w:val="20"/>
          <w:lang w:val="ru-RU"/>
        </w:rPr>
        <w:t xml:space="preserve">— </w:t>
      </w:r>
      <w:r w:rsidRPr="0069449D">
        <w:rPr>
          <w:rFonts w:ascii="Verdana" w:hAnsi="Verdana"/>
          <w:color w:val="000000"/>
          <w:sz w:val="20"/>
        </w:rPr>
        <w:t>сказал я. </w:t>
      </w:r>
      <w:r w:rsidRPr="0069449D">
        <w:rPr>
          <w:rFonts w:ascii="Verdana" w:hAnsi="Verdana"/>
          <w:color w:val="000000"/>
          <w:sz w:val="20"/>
          <w:lang w:val="ru-RU"/>
        </w:rPr>
        <w:t xml:space="preserve">— </w:t>
      </w:r>
      <w:r w:rsidRPr="0069449D">
        <w:rPr>
          <w:rFonts w:ascii="Verdana" w:hAnsi="Verdana"/>
          <w:color w:val="000000"/>
          <w:sz w:val="20"/>
        </w:rPr>
        <w:t>Наверное, выдадут новые. Только трудно будет проверить...</w:t>
      </w:r>
    </w:p>
    <w:p w14:paraId="32D15257" w14:textId="77777777" w:rsidR="00870145" w:rsidRPr="0069449D" w:rsidRDefault="00870145" w:rsidP="0069449D">
      <w:pPr>
        <w:suppressAutoHyphens/>
        <w:spacing w:after="0" w:line="240" w:lineRule="auto"/>
        <w:ind w:firstLine="283"/>
        <w:jc w:val="both"/>
        <w:rPr>
          <w:rFonts w:ascii="Verdana" w:hAnsi="Verdana"/>
          <w:color w:val="000000"/>
          <w:sz w:val="20"/>
        </w:rPr>
      </w:pPr>
      <w:r w:rsidRPr="0069449D">
        <w:rPr>
          <w:rFonts w:ascii="Verdana" w:hAnsi="Verdana"/>
          <w:color w:val="000000"/>
          <w:sz w:val="20"/>
        </w:rPr>
        <w:t>— До встречи с вами я был в каком-то шоке, </w:t>
      </w:r>
      <w:r w:rsidRPr="0069449D">
        <w:rPr>
          <w:rFonts w:ascii="Verdana" w:hAnsi="Verdana"/>
          <w:color w:val="000000"/>
          <w:sz w:val="20"/>
          <w:lang w:val="ru-RU"/>
        </w:rPr>
        <w:t xml:space="preserve">— </w:t>
      </w:r>
      <w:r w:rsidRPr="0069449D">
        <w:rPr>
          <w:rFonts w:ascii="Verdana" w:hAnsi="Verdana"/>
          <w:color w:val="000000"/>
          <w:sz w:val="20"/>
        </w:rPr>
        <w:t>сказал Мик. </w:t>
      </w:r>
      <w:r w:rsidRPr="0069449D">
        <w:rPr>
          <w:rFonts w:ascii="Verdana" w:hAnsi="Verdana"/>
          <w:color w:val="000000"/>
          <w:sz w:val="20"/>
          <w:lang w:val="ru-RU"/>
        </w:rPr>
        <w:t xml:space="preserve">— </w:t>
      </w:r>
      <w:r w:rsidRPr="0069449D">
        <w:rPr>
          <w:rFonts w:ascii="Verdana" w:hAnsi="Verdana"/>
          <w:color w:val="000000"/>
          <w:sz w:val="20"/>
        </w:rPr>
        <w:t>Я вам очень признателен. От вас исходит какое-то спокойствие, уверенность в себе. Я позвонил в справочное... А, вы слышали? Я позвонил и думал спросить, не дожил ли кто-нибудь из нас... Глупая мысль.</w:t>
      </w:r>
    </w:p>
    <w:p w14:paraId="235099E4" w14:textId="77777777" w:rsidR="00870145" w:rsidRPr="0069449D" w:rsidRDefault="00870145" w:rsidP="0069449D">
      <w:pPr>
        <w:suppressAutoHyphens/>
        <w:spacing w:after="0" w:line="240" w:lineRule="auto"/>
        <w:ind w:firstLine="283"/>
        <w:jc w:val="both"/>
        <w:rPr>
          <w:rFonts w:ascii="Verdana" w:hAnsi="Verdana"/>
          <w:color w:val="000000"/>
          <w:sz w:val="20"/>
        </w:rPr>
      </w:pPr>
      <w:r w:rsidRPr="0069449D">
        <w:rPr>
          <w:rFonts w:ascii="Verdana" w:hAnsi="Verdana"/>
          <w:color w:val="000000"/>
          <w:sz w:val="20"/>
        </w:rPr>
        <w:t>— Нелепая мысль, </w:t>
      </w:r>
      <w:r w:rsidRPr="0069449D">
        <w:rPr>
          <w:rFonts w:ascii="Verdana" w:hAnsi="Verdana"/>
          <w:color w:val="000000"/>
          <w:sz w:val="20"/>
          <w:lang w:val="ru-RU"/>
        </w:rPr>
        <w:t xml:space="preserve">— </w:t>
      </w:r>
      <w:r w:rsidRPr="0069449D">
        <w:rPr>
          <w:rFonts w:ascii="Verdana" w:hAnsi="Verdana"/>
          <w:color w:val="000000"/>
          <w:sz w:val="20"/>
        </w:rPr>
        <w:t>сказал я. </w:t>
      </w:r>
      <w:r w:rsidRPr="0069449D">
        <w:rPr>
          <w:rFonts w:ascii="Verdana" w:hAnsi="Verdana"/>
          <w:color w:val="000000"/>
          <w:sz w:val="20"/>
          <w:lang w:val="ru-RU"/>
        </w:rPr>
        <w:t xml:space="preserve">— </w:t>
      </w:r>
      <w:r w:rsidRPr="0069449D">
        <w:rPr>
          <w:rFonts w:ascii="Verdana" w:hAnsi="Verdana"/>
          <w:color w:val="000000"/>
          <w:sz w:val="20"/>
        </w:rPr>
        <w:t>Получается, что вас двое. А этого быть не может.</w:t>
      </w:r>
    </w:p>
    <w:p w14:paraId="662C81D7" w14:textId="77777777" w:rsidR="00870145" w:rsidRPr="0069449D" w:rsidRDefault="00870145" w:rsidP="0069449D">
      <w:pPr>
        <w:suppressAutoHyphens/>
        <w:spacing w:after="0" w:line="240" w:lineRule="auto"/>
        <w:ind w:firstLine="283"/>
        <w:jc w:val="both"/>
        <w:rPr>
          <w:rFonts w:ascii="Verdana" w:hAnsi="Verdana"/>
          <w:color w:val="000000"/>
          <w:sz w:val="20"/>
        </w:rPr>
      </w:pPr>
      <w:r w:rsidRPr="0069449D">
        <w:rPr>
          <w:rFonts w:ascii="Verdana" w:hAnsi="Verdana"/>
          <w:color w:val="000000"/>
          <w:sz w:val="20"/>
        </w:rPr>
        <w:t>— А вы где будете ночевать? На вокзале?</w:t>
      </w:r>
    </w:p>
    <w:p w14:paraId="547DEFEB" w14:textId="77777777" w:rsidR="00870145" w:rsidRPr="0069449D" w:rsidRDefault="00870145" w:rsidP="0069449D">
      <w:pPr>
        <w:suppressAutoHyphens/>
        <w:spacing w:after="0" w:line="240" w:lineRule="auto"/>
        <w:ind w:firstLine="283"/>
        <w:jc w:val="both"/>
        <w:rPr>
          <w:rFonts w:ascii="Verdana" w:hAnsi="Verdana"/>
          <w:color w:val="000000"/>
          <w:sz w:val="20"/>
        </w:rPr>
      </w:pPr>
      <w:r w:rsidRPr="0069449D">
        <w:rPr>
          <w:rFonts w:ascii="Verdana" w:hAnsi="Verdana"/>
          <w:color w:val="000000"/>
          <w:sz w:val="20"/>
        </w:rPr>
        <w:t>— Нет, </w:t>
      </w:r>
      <w:r w:rsidRPr="0069449D">
        <w:rPr>
          <w:rFonts w:ascii="Verdana" w:hAnsi="Verdana"/>
          <w:color w:val="000000"/>
          <w:sz w:val="20"/>
          <w:lang w:val="ru-RU"/>
        </w:rPr>
        <w:t xml:space="preserve">— </w:t>
      </w:r>
      <w:r w:rsidRPr="0069449D">
        <w:rPr>
          <w:rFonts w:ascii="Verdana" w:hAnsi="Verdana"/>
          <w:color w:val="000000"/>
          <w:sz w:val="20"/>
        </w:rPr>
        <w:t>сказал я. </w:t>
      </w:r>
      <w:r w:rsidRPr="0069449D">
        <w:rPr>
          <w:rFonts w:ascii="Verdana" w:hAnsi="Verdana"/>
          <w:color w:val="000000"/>
          <w:sz w:val="20"/>
          <w:lang w:val="ru-RU"/>
        </w:rPr>
        <w:t xml:space="preserve">— </w:t>
      </w:r>
      <w:r w:rsidRPr="0069449D">
        <w:rPr>
          <w:rFonts w:ascii="Verdana" w:hAnsi="Verdana"/>
          <w:color w:val="000000"/>
          <w:sz w:val="20"/>
        </w:rPr>
        <w:t>У меня здесь живет знакомая. Одна из моих тетушек. У нее отдельная квартира.</w:t>
      </w:r>
    </w:p>
    <w:p w14:paraId="7E69E9E7" w14:textId="77777777" w:rsidR="00870145" w:rsidRPr="0069449D" w:rsidRDefault="00870145" w:rsidP="0069449D">
      <w:pPr>
        <w:suppressAutoHyphens/>
        <w:spacing w:after="0" w:line="240" w:lineRule="auto"/>
        <w:ind w:firstLine="283"/>
        <w:jc w:val="both"/>
        <w:rPr>
          <w:rFonts w:ascii="Verdana" w:hAnsi="Verdana"/>
          <w:color w:val="000000"/>
          <w:sz w:val="20"/>
        </w:rPr>
      </w:pPr>
      <w:r w:rsidRPr="0069449D">
        <w:rPr>
          <w:rFonts w:ascii="Verdana" w:hAnsi="Verdana"/>
          <w:color w:val="000000"/>
          <w:sz w:val="20"/>
        </w:rPr>
        <w:t>— Счастливец.</w:t>
      </w:r>
    </w:p>
    <w:p w14:paraId="403F3376" w14:textId="77777777" w:rsidR="00870145" w:rsidRPr="0069449D" w:rsidRDefault="00870145" w:rsidP="0069449D">
      <w:pPr>
        <w:suppressAutoHyphens/>
        <w:spacing w:after="0" w:line="240" w:lineRule="auto"/>
        <w:ind w:firstLine="283"/>
        <w:jc w:val="both"/>
        <w:rPr>
          <w:rFonts w:ascii="Verdana" w:hAnsi="Verdana"/>
          <w:color w:val="000000"/>
          <w:sz w:val="20"/>
        </w:rPr>
      </w:pPr>
      <w:r w:rsidRPr="0069449D">
        <w:rPr>
          <w:rFonts w:ascii="Verdana" w:hAnsi="Verdana"/>
          <w:color w:val="000000"/>
          <w:sz w:val="20"/>
        </w:rPr>
        <w:t>— И у меня есть к вам предложение. Детям плохо на вокзале. И жене вашей нехорошо. Я думаю, что у тетушки мы поместимся. Мы скажем ей, что вы мои мелитопольские родственники.</w:t>
      </w:r>
    </w:p>
    <w:p w14:paraId="53A6091D" w14:textId="77777777" w:rsidR="00870145" w:rsidRPr="0069449D" w:rsidRDefault="00870145" w:rsidP="0069449D">
      <w:pPr>
        <w:suppressAutoHyphens/>
        <w:spacing w:after="0" w:line="240" w:lineRule="auto"/>
        <w:ind w:firstLine="283"/>
        <w:jc w:val="both"/>
        <w:rPr>
          <w:rFonts w:ascii="Verdana" w:hAnsi="Verdana"/>
          <w:color w:val="000000"/>
          <w:sz w:val="20"/>
        </w:rPr>
      </w:pPr>
      <w:r w:rsidRPr="0069449D">
        <w:rPr>
          <w:rFonts w:ascii="Verdana" w:hAnsi="Verdana"/>
          <w:color w:val="000000"/>
          <w:sz w:val="20"/>
        </w:rPr>
        <w:t>— Вы с ума сошли. Это же такое неудобство...</w:t>
      </w:r>
    </w:p>
    <w:p w14:paraId="23B86FCF" w14:textId="77777777" w:rsidR="00870145" w:rsidRPr="0069449D" w:rsidRDefault="00870145" w:rsidP="0069449D">
      <w:pPr>
        <w:suppressAutoHyphens/>
        <w:spacing w:after="0" w:line="240" w:lineRule="auto"/>
        <w:ind w:firstLine="283"/>
        <w:jc w:val="both"/>
        <w:rPr>
          <w:rFonts w:ascii="Verdana" w:hAnsi="Verdana"/>
          <w:color w:val="000000"/>
          <w:sz w:val="20"/>
        </w:rPr>
      </w:pPr>
      <w:r w:rsidRPr="0069449D">
        <w:rPr>
          <w:rFonts w:ascii="Verdana" w:hAnsi="Verdana"/>
          <w:color w:val="000000"/>
          <w:sz w:val="20"/>
        </w:rPr>
        <w:t>— Если вам не накладно, </w:t>
      </w:r>
      <w:r w:rsidRPr="0069449D">
        <w:rPr>
          <w:rFonts w:ascii="Verdana" w:hAnsi="Verdana"/>
          <w:color w:val="000000"/>
          <w:sz w:val="20"/>
          <w:lang w:val="ru-RU"/>
        </w:rPr>
        <w:t xml:space="preserve">— </w:t>
      </w:r>
      <w:r w:rsidRPr="0069449D">
        <w:rPr>
          <w:rFonts w:ascii="Verdana" w:hAnsi="Verdana"/>
          <w:color w:val="000000"/>
          <w:sz w:val="20"/>
        </w:rPr>
        <w:t>сказал я, </w:t>
      </w:r>
      <w:r w:rsidRPr="0069449D">
        <w:rPr>
          <w:rFonts w:ascii="Verdana" w:hAnsi="Verdana"/>
          <w:color w:val="000000"/>
          <w:sz w:val="20"/>
          <w:lang w:val="ru-RU"/>
        </w:rPr>
        <w:t xml:space="preserve">— </w:t>
      </w:r>
      <w:r w:rsidRPr="0069449D">
        <w:rPr>
          <w:rFonts w:ascii="Verdana" w:hAnsi="Verdana"/>
          <w:color w:val="000000"/>
          <w:sz w:val="20"/>
        </w:rPr>
        <w:t>то вы утром ей заплатите. Немного. Она на пенсии, и лишние пять рублей ей не помешают.</w:t>
      </w:r>
    </w:p>
    <w:p w14:paraId="75A61C9B" w14:textId="77777777" w:rsidR="00870145" w:rsidRPr="0069449D" w:rsidRDefault="00870145" w:rsidP="0069449D">
      <w:pPr>
        <w:suppressAutoHyphens/>
        <w:spacing w:after="0" w:line="240" w:lineRule="auto"/>
        <w:ind w:firstLine="283"/>
        <w:jc w:val="both"/>
        <w:rPr>
          <w:rFonts w:ascii="Verdana" w:hAnsi="Verdana"/>
          <w:color w:val="000000"/>
          <w:sz w:val="20"/>
        </w:rPr>
      </w:pPr>
      <w:r w:rsidRPr="0069449D">
        <w:rPr>
          <w:rFonts w:ascii="Verdana" w:hAnsi="Verdana"/>
          <w:color w:val="000000"/>
          <w:sz w:val="20"/>
        </w:rPr>
        <w:t>— Разумеется, у меня значительно больше денег. И у Маши остались еще кольца. Это было бы великолепно...</w:t>
      </w:r>
    </w:p>
    <w:p w14:paraId="00A4604C" w14:textId="77777777" w:rsidR="00870145" w:rsidRPr="0069449D" w:rsidRDefault="00870145" w:rsidP="0069449D">
      <w:pPr>
        <w:suppressAutoHyphens/>
        <w:spacing w:after="0" w:line="240" w:lineRule="auto"/>
        <w:ind w:firstLine="283"/>
        <w:jc w:val="both"/>
        <w:rPr>
          <w:rFonts w:ascii="Verdana" w:hAnsi="Verdana"/>
          <w:color w:val="000000"/>
          <w:sz w:val="20"/>
        </w:rPr>
      </w:pPr>
      <w:r w:rsidRPr="0069449D">
        <w:rPr>
          <w:rFonts w:ascii="Verdana" w:hAnsi="Verdana"/>
          <w:color w:val="000000"/>
          <w:sz w:val="20"/>
        </w:rPr>
        <w:t>— Вот и решили, </w:t>
      </w:r>
      <w:r w:rsidRPr="0069449D">
        <w:rPr>
          <w:rFonts w:ascii="Verdana" w:hAnsi="Verdana"/>
          <w:color w:val="000000"/>
          <w:sz w:val="20"/>
          <w:lang w:val="ru-RU"/>
        </w:rPr>
        <w:t xml:space="preserve">— </w:t>
      </w:r>
      <w:r w:rsidRPr="0069449D">
        <w:rPr>
          <w:rFonts w:ascii="Verdana" w:hAnsi="Verdana"/>
          <w:color w:val="000000"/>
          <w:sz w:val="20"/>
        </w:rPr>
        <w:t>сказал я. </w:t>
      </w:r>
      <w:r w:rsidRPr="0069449D">
        <w:rPr>
          <w:rFonts w:ascii="Verdana" w:hAnsi="Verdana"/>
          <w:color w:val="000000"/>
          <w:sz w:val="20"/>
          <w:lang w:val="ru-RU"/>
        </w:rPr>
        <w:t xml:space="preserve">— </w:t>
      </w:r>
      <w:r w:rsidRPr="0069449D">
        <w:rPr>
          <w:rFonts w:ascii="Verdana" w:hAnsi="Verdana"/>
          <w:color w:val="000000"/>
          <w:sz w:val="20"/>
        </w:rPr>
        <w:t>Собирайте свою гвардию, а я пойду ловить машину.</w:t>
      </w:r>
    </w:p>
    <w:p w14:paraId="3D0EEBFF" w14:textId="77777777" w:rsidR="00870145" w:rsidRPr="0069449D" w:rsidRDefault="00870145" w:rsidP="0069449D">
      <w:pPr>
        <w:suppressAutoHyphens/>
        <w:spacing w:after="0" w:line="240" w:lineRule="auto"/>
        <w:ind w:firstLine="283"/>
        <w:jc w:val="both"/>
        <w:rPr>
          <w:rFonts w:ascii="Verdana" w:hAnsi="Verdana"/>
          <w:color w:val="000000"/>
          <w:sz w:val="20"/>
        </w:rPr>
      </w:pPr>
      <w:r w:rsidRPr="0069449D">
        <w:rPr>
          <w:rFonts w:ascii="Verdana" w:hAnsi="Verdana"/>
          <w:color w:val="000000"/>
          <w:sz w:val="20"/>
        </w:rPr>
        <w:t>— Такси?</w:t>
      </w:r>
    </w:p>
    <w:p w14:paraId="00806BCF" w14:textId="77777777" w:rsidR="00870145" w:rsidRPr="0069449D" w:rsidRDefault="00870145" w:rsidP="0069449D">
      <w:pPr>
        <w:suppressAutoHyphens/>
        <w:spacing w:after="0" w:line="240" w:lineRule="auto"/>
        <w:ind w:firstLine="283"/>
        <w:jc w:val="both"/>
        <w:rPr>
          <w:rFonts w:ascii="Verdana" w:hAnsi="Verdana"/>
          <w:color w:val="000000"/>
          <w:sz w:val="20"/>
        </w:rPr>
      </w:pPr>
      <w:r w:rsidRPr="0069449D">
        <w:rPr>
          <w:rFonts w:ascii="Verdana" w:hAnsi="Verdana"/>
          <w:color w:val="000000"/>
          <w:sz w:val="20"/>
        </w:rPr>
        <w:t>— Такси вряд ли, </w:t>
      </w:r>
      <w:r w:rsidRPr="0069449D">
        <w:rPr>
          <w:rFonts w:ascii="Verdana" w:hAnsi="Verdana"/>
          <w:color w:val="000000"/>
          <w:sz w:val="20"/>
          <w:lang w:val="ru-RU"/>
        </w:rPr>
        <w:t xml:space="preserve">— </w:t>
      </w:r>
      <w:r w:rsidRPr="0069449D">
        <w:rPr>
          <w:rFonts w:ascii="Verdana" w:hAnsi="Verdana"/>
          <w:color w:val="000000"/>
          <w:sz w:val="20"/>
        </w:rPr>
        <w:t>сказал я. </w:t>
      </w:r>
      <w:r w:rsidRPr="0069449D">
        <w:rPr>
          <w:rFonts w:ascii="Verdana" w:hAnsi="Verdana"/>
          <w:color w:val="000000"/>
          <w:sz w:val="20"/>
          <w:lang w:val="ru-RU"/>
        </w:rPr>
        <w:t xml:space="preserve">— </w:t>
      </w:r>
      <w:r w:rsidRPr="0069449D">
        <w:rPr>
          <w:rFonts w:ascii="Verdana" w:hAnsi="Verdana"/>
          <w:color w:val="000000"/>
          <w:sz w:val="20"/>
        </w:rPr>
        <w:t>Поглядите, какая очередь. Это часа на полтора как минимум. Я думаю, что отыщу левака. Частника.</w:t>
      </w:r>
    </w:p>
    <w:p w14:paraId="59B49ECB" w14:textId="77777777" w:rsidR="00870145" w:rsidRPr="0069449D" w:rsidRDefault="00870145" w:rsidP="0069449D">
      <w:pPr>
        <w:suppressAutoHyphens/>
        <w:spacing w:after="0" w:line="240" w:lineRule="auto"/>
        <w:ind w:firstLine="283"/>
        <w:jc w:val="both"/>
        <w:rPr>
          <w:rFonts w:ascii="Verdana" w:hAnsi="Verdana"/>
          <w:color w:val="000000"/>
          <w:sz w:val="20"/>
        </w:rPr>
      </w:pPr>
      <w:r w:rsidRPr="0069449D">
        <w:rPr>
          <w:rFonts w:ascii="Verdana" w:hAnsi="Verdana"/>
          <w:color w:val="000000"/>
          <w:sz w:val="20"/>
        </w:rPr>
        <w:t>— А это можно?</w:t>
      </w:r>
    </w:p>
    <w:p w14:paraId="013CAD3D" w14:textId="77777777" w:rsidR="00870145" w:rsidRPr="0069449D" w:rsidRDefault="00870145" w:rsidP="0069449D">
      <w:pPr>
        <w:suppressAutoHyphens/>
        <w:spacing w:after="0" w:line="240" w:lineRule="auto"/>
        <w:ind w:firstLine="283"/>
        <w:jc w:val="both"/>
        <w:rPr>
          <w:rFonts w:ascii="Verdana" w:hAnsi="Verdana"/>
          <w:color w:val="000000"/>
          <w:sz w:val="20"/>
        </w:rPr>
      </w:pPr>
      <w:r w:rsidRPr="0069449D">
        <w:rPr>
          <w:rFonts w:ascii="Verdana" w:hAnsi="Verdana"/>
          <w:color w:val="000000"/>
          <w:sz w:val="20"/>
        </w:rPr>
        <w:t>— У нас многое можно, </w:t>
      </w:r>
      <w:r w:rsidRPr="0069449D">
        <w:rPr>
          <w:rFonts w:ascii="Verdana" w:hAnsi="Verdana"/>
          <w:color w:val="000000"/>
          <w:sz w:val="20"/>
          <w:lang w:val="ru-RU"/>
        </w:rPr>
        <w:t xml:space="preserve">— </w:t>
      </w:r>
      <w:r w:rsidRPr="0069449D">
        <w:rPr>
          <w:rFonts w:ascii="Verdana" w:hAnsi="Verdana"/>
          <w:color w:val="000000"/>
          <w:sz w:val="20"/>
        </w:rPr>
        <w:t>улыбнулся я.</w:t>
      </w:r>
    </w:p>
    <w:p w14:paraId="0FCEB3C9" w14:textId="77777777" w:rsidR="00870145" w:rsidRPr="0069449D" w:rsidRDefault="00870145" w:rsidP="0069449D">
      <w:pPr>
        <w:suppressAutoHyphens/>
        <w:spacing w:after="0" w:line="240" w:lineRule="auto"/>
        <w:ind w:firstLine="283"/>
        <w:jc w:val="both"/>
        <w:rPr>
          <w:rFonts w:ascii="Verdana" w:hAnsi="Verdana"/>
          <w:color w:val="000000"/>
          <w:sz w:val="20"/>
        </w:rPr>
      </w:pPr>
      <w:r w:rsidRPr="0069449D">
        <w:rPr>
          <w:rFonts w:ascii="Verdana" w:hAnsi="Verdana"/>
          <w:color w:val="000000"/>
          <w:sz w:val="20"/>
        </w:rPr>
        <w:t>— Так я пошел?</w:t>
      </w:r>
    </w:p>
    <w:p w14:paraId="07D3E976" w14:textId="77777777" w:rsidR="00870145" w:rsidRPr="0069449D" w:rsidRDefault="00870145" w:rsidP="0069449D">
      <w:pPr>
        <w:suppressAutoHyphens/>
        <w:spacing w:after="0" w:line="240" w:lineRule="auto"/>
        <w:ind w:firstLine="283"/>
        <w:jc w:val="both"/>
        <w:rPr>
          <w:rFonts w:ascii="Verdana" w:hAnsi="Verdana"/>
          <w:color w:val="000000"/>
          <w:sz w:val="20"/>
        </w:rPr>
      </w:pPr>
      <w:r w:rsidRPr="0069449D">
        <w:rPr>
          <w:rFonts w:ascii="Verdana" w:hAnsi="Verdana"/>
          <w:color w:val="000000"/>
          <w:sz w:val="20"/>
        </w:rPr>
        <w:t>— Давайте. Встречаемся здесь.</w:t>
      </w:r>
    </w:p>
    <w:p w14:paraId="67AFFEC3" w14:textId="77777777" w:rsidR="00870145" w:rsidRPr="0069449D" w:rsidRDefault="00870145" w:rsidP="0069449D">
      <w:pPr>
        <w:suppressAutoHyphens/>
        <w:spacing w:after="0" w:line="240" w:lineRule="auto"/>
        <w:ind w:firstLine="283"/>
        <w:jc w:val="both"/>
        <w:rPr>
          <w:rFonts w:ascii="Verdana" w:hAnsi="Verdana"/>
          <w:color w:val="000000"/>
          <w:sz w:val="20"/>
        </w:rPr>
      </w:pPr>
      <w:r w:rsidRPr="0069449D">
        <w:rPr>
          <w:rFonts w:ascii="Verdana" w:hAnsi="Verdana"/>
          <w:color w:val="000000"/>
          <w:sz w:val="20"/>
        </w:rPr>
        <w:t>Я поглядел ему вслед. Он бежал через зал к своей жене. Он был счастлив — длинные зубы наружу в дикой улыбке. Он махал руками и, нагнувшись к жене, начал ей быстро, возбужденно что-то говорить...</w:t>
      </w:r>
    </w:p>
    <w:p w14:paraId="65CD6B72" w14:textId="77777777" w:rsidR="00870145" w:rsidRPr="0069449D" w:rsidRDefault="00870145" w:rsidP="0069449D">
      <w:pPr>
        <w:suppressAutoHyphens/>
        <w:spacing w:after="0" w:line="240" w:lineRule="auto"/>
        <w:ind w:firstLine="283"/>
        <w:jc w:val="both"/>
        <w:rPr>
          <w:rFonts w:ascii="Verdana" w:hAnsi="Verdana"/>
          <w:color w:val="000000"/>
          <w:sz w:val="20"/>
        </w:rPr>
      </w:pPr>
      <w:r w:rsidRPr="0069449D">
        <w:rPr>
          <w:rFonts w:ascii="Verdana" w:hAnsi="Verdana"/>
          <w:color w:val="000000"/>
          <w:sz w:val="20"/>
        </w:rPr>
        <w:t>Когда они выползли всем семейством к выходу, голубой «рафик» уже стоял неподалеку. Шофер выглянул из окошка.</w:t>
      </w:r>
    </w:p>
    <w:p w14:paraId="149FEC74" w14:textId="77777777" w:rsidR="00870145" w:rsidRPr="0069449D" w:rsidRDefault="00870145" w:rsidP="0069449D">
      <w:pPr>
        <w:suppressAutoHyphens/>
        <w:spacing w:after="0" w:line="240" w:lineRule="auto"/>
        <w:ind w:firstLine="283"/>
        <w:jc w:val="both"/>
        <w:rPr>
          <w:rFonts w:ascii="Verdana" w:hAnsi="Verdana"/>
          <w:color w:val="000000"/>
          <w:sz w:val="20"/>
        </w:rPr>
      </w:pPr>
      <w:r w:rsidRPr="0069449D">
        <w:rPr>
          <w:rFonts w:ascii="Verdana" w:hAnsi="Verdana"/>
          <w:color w:val="000000"/>
          <w:sz w:val="20"/>
        </w:rPr>
        <w:t>— Поторапливайтесь, </w:t>
      </w:r>
      <w:r w:rsidRPr="0069449D">
        <w:rPr>
          <w:rFonts w:ascii="Verdana" w:hAnsi="Verdana"/>
          <w:color w:val="000000"/>
          <w:sz w:val="20"/>
          <w:lang w:val="ru-RU"/>
        </w:rPr>
        <w:t xml:space="preserve">— </w:t>
      </w:r>
      <w:r w:rsidRPr="0069449D">
        <w:rPr>
          <w:rFonts w:ascii="Verdana" w:hAnsi="Verdana"/>
          <w:color w:val="000000"/>
          <w:sz w:val="20"/>
        </w:rPr>
        <w:t>сказал он. </w:t>
      </w:r>
      <w:r w:rsidRPr="0069449D">
        <w:rPr>
          <w:rFonts w:ascii="Verdana" w:hAnsi="Verdana"/>
          <w:color w:val="000000"/>
          <w:sz w:val="20"/>
          <w:lang w:val="ru-RU"/>
        </w:rPr>
        <w:t xml:space="preserve">— </w:t>
      </w:r>
      <w:r w:rsidRPr="0069449D">
        <w:rPr>
          <w:rFonts w:ascii="Verdana" w:hAnsi="Verdana"/>
          <w:color w:val="000000"/>
          <w:sz w:val="20"/>
        </w:rPr>
        <w:t>Тут фараоны не дремлют.</w:t>
      </w:r>
    </w:p>
    <w:p w14:paraId="563ED12A" w14:textId="77777777" w:rsidR="00870145" w:rsidRPr="0069449D" w:rsidRDefault="00870145" w:rsidP="0069449D">
      <w:pPr>
        <w:suppressAutoHyphens/>
        <w:spacing w:after="0" w:line="240" w:lineRule="auto"/>
        <w:ind w:firstLine="283"/>
        <w:jc w:val="both"/>
        <w:rPr>
          <w:rFonts w:ascii="Verdana" w:hAnsi="Verdana"/>
          <w:color w:val="000000"/>
          <w:sz w:val="20"/>
        </w:rPr>
      </w:pPr>
      <w:r w:rsidRPr="0069449D">
        <w:rPr>
          <w:rFonts w:ascii="Verdana" w:hAnsi="Verdana"/>
          <w:color w:val="000000"/>
          <w:sz w:val="20"/>
        </w:rPr>
        <w:t>— Он согласился, </w:t>
      </w:r>
      <w:r w:rsidRPr="0069449D">
        <w:rPr>
          <w:rFonts w:ascii="Verdana" w:hAnsi="Verdana"/>
          <w:color w:val="000000"/>
          <w:sz w:val="20"/>
          <w:lang w:val="ru-RU"/>
        </w:rPr>
        <w:t xml:space="preserve">— </w:t>
      </w:r>
      <w:r w:rsidRPr="0069449D">
        <w:rPr>
          <w:rFonts w:ascii="Verdana" w:hAnsi="Verdana"/>
          <w:color w:val="000000"/>
          <w:sz w:val="20"/>
        </w:rPr>
        <w:t>сказал я. </w:t>
      </w:r>
      <w:r w:rsidRPr="0069449D">
        <w:rPr>
          <w:rFonts w:ascii="Verdana" w:hAnsi="Verdana"/>
          <w:color w:val="000000"/>
          <w:sz w:val="20"/>
          <w:lang w:val="ru-RU"/>
        </w:rPr>
        <w:t xml:space="preserve">— </w:t>
      </w:r>
      <w:r w:rsidRPr="0069449D">
        <w:rPr>
          <w:rFonts w:ascii="Verdana" w:hAnsi="Verdana"/>
          <w:color w:val="000000"/>
          <w:sz w:val="20"/>
        </w:rPr>
        <w:t>Он еще одну семью взял, их отвезет к площади Маяковского, а потом нас, дальше, на Ленинский.</w:t>
      </w:r>
    </w:p>
    <w:p w14:paraId="42EB2CD9" w14:textId="77777777" w:rsidR="00870145" w:rsidRPr="0069449D" w:rsidRDefault="00870145" w:rsidP="0069449D">
      <w:pPr>
        <w:suppressAutoHyphens/>
        <w:spacing w:after="0" w:line="240" w:lineRule="auto"/>
        <w:ind w:firstLine="283"/>
        <w:jc w:val="both"/>
        <w:rPr>
          <w:rFonts w:ascii="Verdana" w:hAnsi="Verdana"/>
          <w:color w:val="000000"/>
          <w:sz w:val="20"/>
        </w:rPr>
      </w:pPr>
      <w:r w:rsidRPr="0069449D">
        <w:rPr>
          <w:rFonts w:ascii="Verdana" w:hAnsi="Verdana"/>
          <w:color w:val="000000"/>
          <w:sz w:val="20"/>
        </w:rPr>
        <w:t>— Мы на этой машине поедем? </w:t>
      </w:r>
      <w:r w:rsidRPr="0069449D">
        <w:rPr>
          <w:rFonts w:ascii="Verdana" w:hAnsi="Verdana"/>
          <w:color w:val="000000"/>
          <w:sz w:val="20"/>
          <w:lang w:val="ru-RU"/>
        </w:rPr>
        <w:t xml:space="preserve">— </w:t>
      </w:r>
      <w:r w:rsidRPr="0069449D">
        <w:rPr>
          <w:rFonts w:ascii="Verdana" w:hAnsi="Verdana"/>
          <w:color w:val="000000"/>
          <w:sz w:val="20"/>
        </w:rPr>
        <w:t>спросил Ося. </w:t>
      </w:r>
      <w:r w:rsidRPr="0069449D">
        <w:rPr>
          <w:rFonts w:ascii="Verdana" w:hAnsi="Verdana"/>
          <w:color w:val="000000"/>
          <w:sz w:val="20"/>
          <w:lang w:val="ru-RU"/>
        </w:rPr>
        <w:t xml:space="preserve">— </w:t>
      </w:r>
      <w:r w:rsidRPr="0069449D">
        <w:rPr>
          <w:rFonts w:ascii="Verdana" w:hAnsi="Verdana"/>
          <w:color w:val="000000"/>
          <w:sz w:val="20"/>
        </w:rPr>
        <w:t>Я такой не знаю.</w:t>
      </w:r>
    </w:p>
    <w:p w14:paraId="53244C95" w14:textId="77777777" w:rsidR="00870145" w:rsidRPr="0069449D" w:rsidRDefault="00870145" w:rsidP="0069449D">
      <w:pPr>
        <w:suppressAutoHyphens/>
        <w:spacing w:after="0" w:line="240" w:lineRule="auto"/>
        <w:ind w:firstLine="283"/>
        <w:jc w:val="both"/>
        <w:rPr>
          <w:rFonts w:ascii="Verdana" w:hAnsi="Verdana"/>
          <w:color w:val="000000"/>
          <w:sz w:val="20"/>
        </w:rPr>
      </w:pPr>
      <w:r w:rsidRPr="0069449D">
        <w:rPr>
          <w:rFonts w:ascii="Verdana" w:hAnsi="Verdana"/>
          <w:color w:val="000000"/>
          <w:sz w:val="20"/>
        </w:rPr>
        <w:t>— Привыкнешь, </w:t>
      </w:r>
      <w:r w:rsidRPr="0069449D">
        <w:rPr>
          <w:rFonts w:ascii="Verdana" w:hAnsi="Verdana"/>
          <w:color w:val="000000"/>
          <w:sz w:val="20"/>
          <w:lang w:val="ru-RU"/>
        </w:rPr>
        <w:t xml:space="preserve">— </w:t>
      </w:r>
      <w:r w:rsidRPr="0069449D">
        <w:rPr>
          <w:rFonts w:ascii="Verdana" w:hAnsi="Verdana"/>
          <w:color w:val="000000"/>
          <w:sz w:val="20"/>
        </w:rPr>
        <w:t>сказал Мик. </w:t>
      </w:r>
      <w:r w:rsidRPr="0069449D">
        <w:rPr>
          <w:rFonts w:ascii="Verdana" w:hAnsi="Verdana"/>
          <w:color w:val="000000"/>
          <w:sz w:val="20"/>
          <w:lang w:val="ru-RU"/>
        </w:rPr>
        <w:t xml:space="preserve">— </w:t>
      </w:r>
      <w:r w:rsidRPr="0069449D">
        <w:rPr>
          <w:rFonts w:ascii="Verdana" w:hAnsi="Verdana"/>
          <w:color w:val="000000"/>
          <w:sz w:val="20"/>
        </w:rPr>
        <w:t>Ты еще не такие машины увидишь.</w:t>
      </w:r>
    </w:p>
    <w:p w14:paraId="329AE278" w14:textId="77777777" w:rsidR="00870145" w:rsidRPr="0069449D" w:rsidRDefault="00870145" w:rsidP="0069449D">
      <w:pPr>
        <w:suppressAutoHyphens/>
        <w:spacing w:after="0" w:line="240" w:lineRule="auto"/>
        <w:ind w:firstLine="283"/>
        <w:jc w:val="both"/>
        <w:rPr>
          <w:rFonts w:ascii="Verdana" w:hAnsi="Verdana"/>
          <w:color w:val="000000"/>
          <w:sz w:val="20"/>
        </w:rPr>
      </w:pPr>
      <w:r w:rsidRPr="0069449D">
        <w:rPr>
          <w:rFonts w:ascii="Verdana" w:hAnsi="Verdana"/>
          <w:color w:val="000000"/>
          <w:sz w:val="20"/>
        </w:rPr>
        <w:t>Сначала в машину Мария Павловна внесла спящую девочку. Потом забрались Мик и мальчик. Я последним.</w:t>
      </w:r>
    </w:p>
    <w:p w14:paraId="7AEEF679" w14:textId="77777777" w:rsidR="00870145" w:rsidRPr="0069449D" w:rsidRDefault="00870145" w:rsidP="0069449D">
      <w:pPr>
        <w:suppressAutoHyphens/>
        <w:spacing w:after="0" w:line="240" w:lineRule="auto"/>
        <w:ind w:firstLine="283"/>
        <w:jc w:val="both"/>
        <w:rPr>
          <w:rFonts w:ascii="Verdana" w:hAnsi="Verdana"/>
          <w:color w:val="000000"/>
          <w:sz w:val="20"/>
        </w:rPr>
      </w:pPr>
      <w:r w:rsidRPr="0069449D">
        <w:rPr>
          <w:rFonts w:ascii="Verdana" w:hAnsi="Verdana"/>
          <w:color w:val="000000"/>
          <w:sz w:val="20"/>
        </w:rPr>
        <w:t>Я поздоровался со средних лет четой, сидевшей на заднем сиденье. Мария Павловна уложила девочку на сиденье.</w:t>
      </w:r>
    </w:p>
    <w:p w14:paraId="3C727AD7" w14:textId="77777777" w:rsidR="00870145" w:rsidRPr="0069449D" w:rsidRDefault="00870145" w:rsidP="0069449D">
      <w:pPr>
        <w:suppressAutoHyphens/>
        <w:spacing w:after="0" w:line="240" w:lineRule="auto"/>
        <w:ind w:firstLine="283"/>
        <w:jc w:val="both"/>
        <w:rPr>
          <w:rFonts w:ascii="Verdana" w:hAnsi="Verdana"/>
          <w:color w:val="000000"/>
          <w:sz w:val="20"/>
        </w:rPr>
      </w:pPr>
      <w:r w:rsidRPr="0069449D">
        <w:rPr>
          <w:rFonts w:ascii="Verdana" w:hAnsi="Verdana"/>
          <w:color w:val="000000"/>
          <w:sz w:val="20"/>
        </w:rPr>
        <w:t>— Все в норме? </w:t>
      </w:r>
      <w:r w:rsidRPr="0069449D">
        <w:rPr>
          <w:rFonts w:ascii="Verdana" w:hAnsi="Verdana"/>
          <w:color w:val="000000"/>
          <w:sz w:val="20"/>
          <w:lang w:val="ru-RU"/>
        </w:rPr>
        <w:t xml:space="preserve">— </w:t>
      </w:r>
      <w:r w:rsidRPr="0069449D">
        <w:rPr>
          <w:rFonts w:ascii="Verdana" w:hAnsi="Verdana"/>
          <w:color w:val="000000"/>
          <w:sz w:val="20"/>
        </w:rPr>
        <w:t>спросил шофер.</w:t>
      </w:r>
    </w:p>
    <w:p w14:paraId="0EDF5FC0" w14:textId="77777777" w:rsidR="00870145" w:rsidRPr="0069449D" w:rsidRDefault="00870145" w:rsidP="0069449D">
      <w:pPr>
        <w:suppressAutoHyphens/>
        <w:spacing w:after="0" w:line="240" w:lineRule="auto"/>
        <w:ind w:firstLine="283"/>
        <w:jc w:val="both"/>
        <w:rPr>
          <w:rFonts w:ascii="Verdana" w:hAnsi="Verdana"/>
          <w:color w:val="000000"/>
          <w:sz w:val="20"/>
        </w:rPr>
      </w:pPr>
      <w:r w:rsidRPr="0069449D">
        <w:rPr>
          <w:rFonts w:ascii="Verdana" w:hAnsi="Verdana"/>
          <w:color w:val="000000"/>
          <w:sz w:val="20"/>
        </w:rPr>
        <w:t>Машина ехала по Садовому кольцу, и Мик не отрываясь глядел по сторонам. Ему все нравилось. И яркое освещение, и движение на улицах. И даже рекламы. Мальчик все время спрашивал: «А это что? А это какая машина?» Мать пыталась его оборвать, но я сказал:</w:t>
      </w:r>
    </w:p>
    <w:p w14:paraId="2A6913D4" w14:textId="77777777" w:rsidR="00870145" w:rsidRPr="0069449D" w:rsidRDefault="00870145" w:rsidP="0069449D">
      <w:pPr>
        <w:suppressAutoHyphens/>
        <w:spacing w:after="0" w:line="240" w:lineRule="auto"/>
        <w:ind w:firstLine="283"/>
        <w:jc w:val="both"/>
        <w:rPr>
          <w:rFonts w:ascii="Verdana" w:hAnsi="Verdana"/>
          <w:color w:val="000000"/>
          <w:sz w:val="20"/>
        </w:rPr>
      </w:pPr>
      <w:r w:rsidRPr="0069449D">
        <w:rPr>
          <w:rFonts w:ascii="Verdana" w:hAnsi="Verdana"/>
          <w:color w:val="000000"/>
          <w:sz w:val="20"/>
        </w:rPr>
        <w:t>— Пускай спрашивает.</w:t>
      </w:r>
    </w:p>
    <w:p w14:paraId="1C2A8602" w14:textId="77777777" w:rsidR="00870145" w:rsidRPr="0069449D" w:rsidRDefault="00870145" w:rsidP="0069449D">
      <w:pPr>
        <w:suppressAutoHyphens/>
        <w:spacing w:after="0" w:line="240" w:lineRule="auto"/>
        <w:ind w:firstLine="283"/>
        <w:jc w:val="both"/>
        <w:rPr>
          <w:rFonts w:ascii="Verdana" w:hAnsi="Verdana"/>
          <w:color w:val="000000"/>
          <w:sz w:val="20"/>
        </w:rPr>
      </w:pPr>
      <w:r w:rsidRPr="0069449D">
        <w:rPr>
          <w:rFonts w:ascii="Verdana" w:hAnsi="Verdana"/>
          <w:color w:val="000000"/>
          <w:sz w:val="20"/>
        </w:rPr>
        <w:t>Перед площадью Маяковского машина свернула в переулок.</w:t>
      </w:r>
    </w:p>
    <w:p w14:paraId="2663B3F9" w14:textId="77777777" w:rsidR="00870145" w:rsidRPr="0069449D" w:rsidRDefault="00870145" w:rsidP="0069449D">
      <w:pPr>
        <w:suppressAutoHyphens/>
        <w:spacing w:after="0" w:line="240" w:lineRule="auto"/>
        <w:ind w:firstLine="283"/>
        <w:jc w:val="both"/>
        <w:rPr>
          <w:rFonts w:ascii="Verdana" w:hAnsi="Verdana"/>
          <w:color w:val="000000"/>
          <w:sz w:val="20"/>
        </w:rPr>
      </w:pPr>
      <w:r w:rsidRPr="0069449D">
        <w:rPr>
          <w:rFonts w:ascii="Verdana" w:hAnsi="Verdana"/>
          <w:color w:val="000000"/>
          <w:sz w:val="20"/>
        </w:rPr>
        <w:t>Мы сидели с Миком на переднем сиденье, и поэтому, когда я наклонился к нему и начал тихо говорить ему на ухо, его жена ничего не слышала.</w:t>
      </w:r>
    </w:p>
    <w:p w14:paraId="59FC289A" w14:textId="77777777" w:rsidR="00870145" w:rsidRPr="0069449D" w:rsidRDefault="00870145" w:rsidP="0069449D">
      <w:pPr>
        <w:suppressAutoHyphens/>
        <w:spacing w:after="0" w:line="240" w:lineRule="auto"/>
        <w:ind w:firstLine="283"/>
        <w:jc w:val="both"/>
        <w:rPr>
          <w:rFonts w:ascii="Verdana" w:hAnsi="Verdana"/>
          <w:color w:val="000000"/>
          <w:sz w:val="20"/>
        </w:rPr>
      </w:pPr>
      <w:r w:rsidRPr="0069449D">
        <w:rPr>
          <w:rFonts w:ascii="Verdana" w:hAnsi="Verdana"/>
          <w:color w:val="000000"/>
          <w:sz w:val="20"/>
        </w:rPr>
        <w:t>— Мик, </w:t>
      </w:r>
      <w:r w:rsidRPr="0069449D">
        <w:rPr>
          <w:rFonts w:ascii="Verdana" w:hAnsi="Verdana"/>
          <w:color w:val="000000"/>
          <w:sz w:val="20"/>
          <w:lang w:val="ru-RU"/>
        </w:rPr>
        <w:t xml:space="preserve">— </w:t>
      </w:r>
      <w:r w:rsidRPr="0069449D">
        <w:rPr>
          <w:rFonts w:ascii="Verdana" w:hAnsi="Verdana"/>
          <w:color w:val="000000"/>
          <w:sz w:val="20"/>
        </w:rPr>
        <w:t>сказал я, </w:t>
      </w:r>
      <w:r w:rsidRPr="0069449D">
        <w:rPr>
          <w:rFonts w:ascii="Verdana" w:hAnsi="Verdana"/>
          <w:color w:val="000000"/>
          <w:sz w:val="20"/>
          <w:lang w:val="ru-RU"/>
        </w:rPr>
        <w:t xml:space="preserve">— </w:t>
      </w:r>
      <w:r w:rsidRPr="0069449D">
        <w:rPr>
          <w:rFonts w:ascii="Verdana" w:hAnsi="Verdana"/>
          <w:color w:val="000000"/>
          <w:sz w:val="20"/>
        </w:rPr>
        <w:t>только не надо шуметь и устраивать истерику. Сейчас мы приедем в одно место, и вы тихо выйдете из машины. Там нас ждут.</w:t>
      </w:r>
    </w:p>
    <w:p w14:paraId="39AE9149" w14:textId="77777777" w:rsidR="00870145" w:rsidRPr="0069449D" w:rsidRDefault="00870145" w:rsidP="0069449D">
      <w:pPr>
        <w:suppressAutoHyphens/>
        <w:spacing w:after="0" w:line="240" w:lineRule="auto"/>
        <w:ind w:firstLine="283"/>
        <w:jc w:val="both"/>
        <w:rPr>
          <w:rFonts w:ascii="Verdana" w:hAnsi="Verdana"/>
          <w:color w:val="000000"/>
          <w:sz w:val="20"/>
        </w:rPr>
      </w:pPr>
      <w:r w:rsidRPr="0069449D">
        <w:rPr>
          <w:rFonts w:ascii="Verdana" w:hAnsi="Verdana"/>
          <w:color w:val="000000"/>
          <w:sz w:val="20"/>
        </w:rPr>
        <w:t>— Кто? </w:t>
      </w:r>
      <w:r w:rsidRPr="0069449D">
        <w:rPr>
          <w:rFonts w:ascii="Verdana" w:hAnsi="Verdana"/>
          <w:color w:val="000000"/>
          <w:sz w:val="20"/>
          <w:lang w:val="ru-RU"/>
        </w:rPr>
        <w:t xml:space="preserve">— </w:t>
      </w:r>
      <w:r w:rsidRPr="0069449D">
        <w:rPr>
          <w:rFonts w:ascii="Verdana" w:hAnsi="Verdana"/>
          <w:color w:val="000000"/>
          <w:sz w:val="20"/>
        </w:rPr>
        <w:t>прошептал он, тоже стараясь, чтобы жена не услышала. </w:t>
      </w:r>
      <w:r w:rsidRPr="0069449D">
        <w:rPr>
          <w:rFonts w:ascii="Verdana" w:hAnsi="Verdana"/>
          <w:color w:val="000000"/>
          <w:sz w:val="20"/>
          <w:lang w:val="ru-RU"/>
        </w:rPr>
        <w:t xml:space="preserve">— </w:t>
      </w:r>
      <w:r w:rsidRPr="0069449D">
        <w:rPr>
          <w:rFonts w:ascii="Verdana" w:hAnsi="Verdana"/>
          <w:color w:val="000000"/>
          <w:sz w:val="20"/>
        </w:rPr>
        <w:t>Кто может ждать... здесь?</w:t>
      </w:r>
    </w:p>
    <w:p w14:paraId="7908623A" w14:textId="77777777" w:rsidR="00870145" w:rsidRPr="0069449D" w:rsidRDefault="00870145" w:rsidP="0069449D">
      <w:pPr>
        <w:suppressAutoHyphens/>
        <w:spacing w:after="0" w:line="240" w:lineRule="auto"/>
        <w:ind w:firstLine="283"/>
        <w:jc w:val="both"/>
        <w:rPr>
          <w:rFonts w:ascii="Verdana" w:hAnsi="Verdana"/>
          <w:color w:val="000000"/>
          <w:sz w:val="20"/>
        </w:rPr>
      </w:pPr>
      <w:r w:rsidRPr="0069449D">
        <w:rPr>
          <w:rFonts w:ascii="Verdana" w:hAnsi="Verdana"/>
          <w:color w:val="000000"/>
          <w:sz w:val="20"/>
        </w:rPr>
        <w:t>— Мик, </w:t>
      </w:r>
      <w:r w:rsidRPr="0069449D">
        <w:rPr>
          <w:rFonts w:ascii="Verdana" w:hAnsi="Verdana"/>
          <w:color w:val="000000"/>
          <w:sz w:val="20"/>
          <w:lang w:val="ru-RU"/>
        </w:rPr>
        <w:t xml:space="preserve">— </w:t>
      </w:r>
      <w:r w:rsidRPr="0069449D">
        <w:rPr>
          <w:rFonts w:ascii="Verdana" w:hAnsi="Verdana"/>
          <w:color w:val="000000"/>
          <w:sz w:val="20"/>
        </w:rPr>
        <w:t>сказал я, </w:t>
      </w:r>
      <w:r w:rsidRPr="0069449D">
        <w:rPr>
          <w:rFonts w:ascii="Verdana" w:hAnsi="Verdana"/>
          <w:color w:val="000000"/>
          <w:sz w:val="20"/>
          <w:lang w:val="ru-RU"/>
        </w:rPr>
        <w:t xml:space="preserve">— </w:t>
      </w:r>
      <w:r w:rsidRPr="0069449D">
        <w:rPr>
          <w:rFonts w:ascii="Verdana" w:hAnsi="Verdana"/>
          <w:color w:val="000000"/>
          <w:sz w:val="20"/>
        </w:rPr>
        <w:t>вы ведь думаете только о себе. Мы вынуждены думать о более серьезных вещах. Путешествия во времени невозможны. Успешное путешествие во времени может нарушить, как говорил поэт, «связь времен». Вы исчезли в прошлом, образовав там опасную лакуну. От вашего отсутствия нарушается баланс сил в природе. Вы же физик, вы должны были это предусмотреть.</w:t>
      </w:r>
    </w:p>
    <w:p w14:paraId="51AD3A90" w14:textId="77777777" w:rsidR="00870145" w:rsidRPr="0069449D" w:rsidRDefault="00870145" w:rsidP="0069449D">
      <w:pPr>
        <w:suppressAutoHyphens/>
        <w:spacing w:after="0" w:line="240" w:lineRule="auto"/>
        <w:ind w:firstLine="283"/>
        <w:jc w:val="both"/>
        <w:rPr>
          <w:rFonts w:ascii="Verdana" w:hAnsi="Verdana"/>
          <w:color w:val="000000"/>
          <w:sz w:val="20"/>
        </w:rPr>
      </w:pPr>
      <w:r w:rsidRPr="0069449D">
        <w:rPr>
          <w:rFonts w:ascii="Verdana" w:hAnsi="Verdana"/>
          <w:color w:val="000000"/>
          <w:sz w:val="20"/>
        </w:rPr>
        <w:t>— И ждать, пока нас убьют и отправят куда-то наших детей?</w:t>
      </w:r>
    </w:p>
    <w:p w14:paraId="7DAC8AF0" w14:textId="77777777" w:rsidR="00870145" w:rsidRPr="0069449D" w:rsidRDefault="00870145" w:rsidP="0069449D">
      <w:pPr>
        <w:suppressAutoHyphens/>
        <w:spacing w:after="0" w:line="240" w:lineRule="auto"/>
        <w:ind w:firstLine="283"/>
        <w:jc w:val="both"/>
        <w:rPr>
          <w:rFonts w:ascii="Verdana" w:hAnsi="Verdana"/>
          <w:color w:val="000000"/>
          <w:sz w:val="20"/>
        </w:rPr>
      </w:pPr>
      <w:r w:rsidRPr="0069449D">
        <w:rPr>
          <w:rFonts w:ascii="Verdana" w:hAnsi="Verdana"/>
          <w:color w:val="000000"/>
          <w:sz w:val="20"/>
        </w:rPr>
        <w:t>— Ваши товарищи не избегли этой участи. Поймите, Мик, я не имею ничего против вас и вашей семьи. Я искренне вам сочувствую и надеюсь, что обвинение против вас будет снято. Известно множество случаев, когда людей отпускали на свободу.</w:t>
      </w:r>
    </w:p>
    <w:p w14:paraId="5F5B1737" w14:textId="77777777" w:rsidR="00870145" w:rsidRPr="0069449D" w:rsidRDefault="00870145" w:rsidP="0069449D">
      <w:pPr>
        <w:suppressAutoHyphens/>
        <w:spacing w:after="0" w:line="240" w:lineRule="auto"/>
        <w:ind w:firstLine="283"/>
        <w:jc w:val="both"/>
        <w:rPr>
          <w:rFonts w:ascii="Verdana" w:hAnsi="Verdana"/>
          <w:color w:val="000000"/>
          <w:sz w:val="20"/>
        </w:rPr>
      </w:pPr>
      <w:r w:rsidRPr="0069449D">
        <w:rPr>
          <w:rFonts w:ascii="Verdana" w:hAnsi="Verdana"/>
          <w:color w:val="000000"/>
          <w:sz w:val="20"/>
        </w:rPr>
        <w:t>— В каком году умер академик Крупинский? </w:t>
      </w:r>
      <w:r w:rsidRPr="0069449D">
        <w:rPr>
          <w:rFonts w:ascii="Verdana" w:hAnsi="Verdana"/>
          <w:color w:val="000000"/>
          <w:sz w:val="20"/>
          <w:lang w:val="ru-RU"/>
        </w:rPr>
        <w:t xml:space="preserve">— </w:t>
      </w:r>
      <w:r w:rsidRPr="0069449D">
        <w:rPr>
          <w:rFonts w:ascii="Verdana" w:hAnsi="Verdana"/>
          <w:color w:val="000000"/>
          <w:sz w:val="20"/>
        </w:rPr>
        <w:t>спросил вдруг Мик в полный голос.</w:t>
      </w:r>
    </w:p>
    <w:p w14:paraId="449686E6" w14:textId="77777777" w:rsidR="00870145" w:rsidRPr="0069449D" w:rsidRDefault="00870145" w:rsidP="0069449D">
      <w:pPr>
        <w:suppressAutoHyphens/>
        <w:spacing w:after="0" w:line="240" w:lineRule="auto"/>
        <w:ind w:firstLine="283"/>
        <w:jc w:val="both"/>
        <w:rPr>
          <w:rFonts w:ascii="Verdana" w:hAnsi="Verdana"/>
          <w:color w:val="000000"/>
          <w:sz w:val="20"/>
        </w:rPr>
      </w:pPr>
      <w:r w:rsidRPr="0069449D">
        <w:rPr>
          <w:rFonts w:ascii="Verdana" w:hAnsi="Verdana"/>
          <w:color w:val="000000"/>
          <w:sz w:val="20"/>
        </w:rPr>
        <w:t>— Не знаю, </w:t>
      </w:r>
      <w:r w:rsidRPr="0069449D">
        <w:rPr>
          <w:rFonts w:ascii="Verdana" w:hAnsi="Verdana"/>
          <w:color w:val="000000"/>
          <w:sz w:val="20"/>
          <w:lang w:val="ru-RU"/>
        </w:rPr>
        <w:t xml:space="preserve">— </w:t>
      </w:r>
      <w:r w:rsidRPr="0069449D">
        <w:rPr>
          <w:rFonts w:ascii="Verdana" w:hAnsi="Verdana"/>
          <w:color w:val="000000"/>
          <w:sz w:val="20"/>
        </w:rPr>
        <w:t>сказал я. Хотя знал, что в 1938 году.</w:t>
      </w:r>
    </w:p>
    <w:p w14:paraId="5DC2114D" w14:textId="77777777" w:rsidR="00870145" w:rsidRPr="0069449D" w:rsidRDefault="00870145" w:rsidP="0069449D">
      <w:pPr>
        <w:suppressAutoHyphens/>
        <w:spacing w:after="0" w:line="240" w:lineRule="auto"/>
        <w:ind w:firstLine="283"/>
        <w:jc w:val="both"/>
        <w:rPr>
          <w:rFonts w:ascii="Verdana" w:hAnsi="Verdana"/>
          <w:color w:val="000000"/>
          <w:sz w:val="20"/>
        </w:rPr>
      </w:pPr>
      <w:r w:rsidRPr="0069449D">
        <w:rPr>
          <w:rFonts w:ascii="Verdana" w:hAnsi="Verdana"/>
          <w:color w:val="000000"/>
          <w:sz w:val="20"/>
        </w:rPr>
        <w:t>Мария Павловна почувствовала что-то в его голосе.</w:t>
      </w:r>
    </w:p>
    <w:p w14:paraId="791E9874" w14:textId="77777777" w:rsidR="00870145" w:rsidRPr="0069449D" w:rsidRDefault="00870145" w:rsidP="0069449D">
      <w:pPr>
        <w:suppressAutoHyphens/>
        <w:spacing w:after="0" w:line="240" w:lineRule="auto"/>
        <w:ind w:firstLine="283"/>
        <w:jc w:val="both"/>
        <w:rPr>
          <w:rFonts w:ascii="Verdana" w:hAnsi="Verdana"/>
          <w:color w:val="000000"/>
          <w:sz w:val="20"/>
        </w:rPr>
      </w:pPr>
      <w:r w:rsidRPr="0069449D">
        <w:rPr>
          <w:rFonts w:ascii="Verdana" w:hAnsi="Verdana"/>
          <w:color w:val="000000"/>
          <w:sz w:val="20"/>
        </w:rPr>
        <w:t>— Что случилось? </w:t>
      </w:r>
      <w:r w:rsidRPr="0069449D">
        <w:rPr>
          <w:rFonts w:ascii="Verdana" w:hAnsi="Verdana"/>
          <w:color w:val="000000"/>
          <w:sz w:val="20"/>
          <w:lang w:val="ru-RU"/>
        </w:rPr>
        <w:t xml:space="preserve">— </w:t>
      </w:r>
      <w:r w:rsidRPr="0069449D">
        <w:rPr>
          <w:rFonts w:ascii="Verdana" w:hAnsi="Verdana"/>
          <w:color w:val="000000"/>
          <w:sz w:val="20"/>
        </w:rPr>
        <w:t>спросила она. И, когда ей никто не ответил, сказала очень тихо: — Я так и знала.</w:t>
      </w:r>
    </w:p>
    <w:p w14:paraId="25CB800C" w14:textId="77777777" w:rsidR="00870145" w:rsidRPr="0069449D" w:rsidRDefault="00870145" w:rsidP="0069449D">
      <w:pPr>
        <w:suppressAutoHyphens/>
        <w:spacing w:after="0" w:line="240" w:lineRule="auto"/>
        <w:ind w:firstLine="283"/>
        <w:jc w:val="both"/>
        <w:rPr>
          <w:rFonts w:ascii="Verdana" w:hAnsi="Verdana"/>
          <w:color w:val="000000"/>
          <w:sz w:val="20"/>
        </w:rPr>
      </w:pPr>
      <w:r w:rsidRPr="0069449D">
        <w:rPr>
          <w:rFonts w:ascii="Verdana" w:hAnsi="Verdana"/>
          <w:color w:val="000000"/>
          <w:sz w:val="20"/>
        </w:rPr>
        <w:t>Машина въехала во двор управления, железные ворота закрылись за ней. Не замедляя хода, она нырнула в знакомые мне ворота и резко затормозила во внутреннем зале. Два наших товарища уже ждали. Один из них открыл дверь.</w:t>
      </w:r>
    </w:p>
    <w:p w14:paraId="0AFC010A" w14:textId="77777777" w:rsidR="00870145" w:rsidRPr="0069449D" w:rsidRDefault="00870145" w:rsidP="0069449D">
      <w:pPr>
        <w:suppressAutoHyphens/>
        <w:spacing w:after="0" w:line="240" w:lineRule="auto"/>
        <w:ind w:firstLine="283"/>
        <w:jc w:val="both"/>
        <w:rPr>
          <w:rFonts w:ascii="Verdana" w:hAnsi="Verdana"/>
          <w:color w:val="000000"/>
          <w:sz w:val="20"/>
        </w:rPr>
      </w:pPr>
      <w:r w:rsidRPr="0069449D">
        <w:rPr>
          <w:rFonts w:ascii="Verdana" w:hAnsi="Verdana"/>
          <w:color w:val="000000"/>
          <w:sz w:val="20"/>
        </w:rPr>
        <w:t>Два других наших товарища, которые сидели на заднем сиденье, спрятали оружие, и женщина средних лет — я ее знал только в лицо — сказала:</w:t>
      </w:r>
    </w:p>
    <w:p w14:paraId="00C08459" w14:textId="77777777" w:rsidR="00870145" w:rsidRPr="0069449D" w:rsidRDefault="00870145" w:rsidP="0069449D">
      <w:pPr>
        <w:suppressAutoHyphens/>
        <w:spacing w:after="0" w:line="240" w:lineRule="auto"/>
        <w:ind w:firstLine="283"/>
        <w:jc w:val="both"/>
        <w:rPr>
          <w:rFonts w:ascii="Verdana" w:hAnsi="Verdana"/>
          <w:color w:val="000000"/>
          <w:sz w:val="20"/>
        </w:rPr>
      </w:pPr>
      <w:r w:rsidRPr="0069449D">
        <w:rPr>
          <w:rFonts w:ascii="Verdana" w:hAnsi="Verdana"/>
          <w:color w:val="000000"/>
          <w:sz w:val="20"/>
        </w:rPr>
        <w:t>— Выходите спокойно, товарищи.</w:t>
      </w:r>
    </w:p>
    <w:p w14:paraId="74A20825" w14:textId="77777777" w:rsidR="00870145" w:rsidRPr="0069449D" w:rsidRDefault="00870145" w:rsidP="0069449D">
      <w:pPr>
        <w:suppressAutoHyphens/>
        <w:spacing w:after="0" w:line="240" w:lineRule="auto"/>
        <w:ind w:firstLine="283"/>
        <w:jc w:val="both"/>
        <w:rPr>
          <w:rFonts w:ascii="Verdana" w:hAnsi="Verdana"/>
          <w:color w:val="000000"/>
          <w:sz w:val="20"/>
        </w:rPr>
      </w:pPr>
      <w:r w:rsidRPr="0069449D">
        <w:rPr>
          <w:rFonts w:ascii="Verdana" w:hAnsi="Verdana"/>
          <w:color w:val="000000"/>
          <w:sz w:val="20"/>
        </w:rPr>
        <w:t>Они вышли совершенно спокойно. Я хотел взять девочку из рук Марии Павловны, чтобы помочь той. Но Мик оттолкнул меня. Я не обиделся. Я понимал, что, с его точки зрения, я кажусь коварным человеком, заманившим его в ловушку.</w:t>
      </w:r>
    </w:p>
    <w:p w14:paraId="071F6E07" w14:textId="77777777" w:rsidR="00870145" w:rsidRPr="0069449D" w:rsidRDefault="00870145" w:rsidP="0069449D">
      <w:pPr>
        <w:suppressAutoHyphens/>
        <w:spacing w:after="0" w:line="240" w:lineRule="auto"/>
        <w:ind w:firstLine="283"/>
        <w:jc w:val="both"/>
        <w:rPr>
          <w:rFonts w:ascii="Verdana" w:hAnsi="Verdana"/>
          <w:color w:val="000000"/>
          <w:sz w:val="20"/>
        </w:rPr>
      </w:pPr>
      <w:r w:rsidRPr="0069449D">
        <w:rPr>
          <w:rFonts w:ascii="Verdana" w:hAnsi="Verdana"/>
          <w:color w:val="000000"/>
          <w:sz w:val="20"/>
        </w:rPr>
        <w:t>— Куда нас денут? </w:t>
      </w:r>
      <w:r w:rsidRPr="0069449D">
        <w:rPr>
          <w:rFonts w:ascii="Verdana" w:hAnsi="Verdana"/>
          <w:color w:val="000000"/>
          <w:sz w:val="20"/>
          <w:lang w:val="ru-RU"/>
        </w:rPr>
        <w:t xml:space="preserve">— </w:t>
      </w:r>
      <w:r w:rsidRPr="0069449D">
        <w:rPr>
          <w:rFonts w:ascii="Verdana" w:hAnsi="Verdana"/>
          <w:color w:val="000000"/>
          <w:sz w:val="20"/>
        </w:rPr>
        <w:t>спросил он визгливым голосом. Я подумал, что с облегчением забуду это длинное сплюснутое лицо и эти длинные желтые зубы.</w:t>
      </w:r>
    </w:p>
    <w:p w14:paraId="5BCCC7DA" w14:textId="77777777" w:rsidR="00870145" w:rsidRPr="0069449D" w:rsidRDefault="00870145" w:rsidP="0069449D">
      <w:pPr>
        <w:suppressAutoHyphens/>
        <w:spacing w:after="0" w:line="240" w:lineRule="auto"/>
        <w:ind w:firstLine="283"/>
        <w:jc w:val="both"/>
        <w:rPr>
          <w:rFonts w:ascii="Verdana" w:hAnsi="Verdana"/>
          <w:color w:val="000000"/>
          <w:sz w:val="20"/>
        </w:rPr>
      </w:pPr>
      <w:r w:rsidRPr="0069449D">
        <w:rPr>
          <w:rFonts w:ascii="Verdana" w:hAnsi="Verdana"/>
          <w:color w:val="000000"/>
          <w:sz w:val="20"/>
        </w:rPr>
        <w:t>— Назад, </w:t>
      </w:r>
      <w:r w:rsidRPr="0069449D">
        <w:rPr>
          <w:rFonts w:ascii="Verdana" w:hAnsi="Verdana"/>
          <w:color w:val="000000"/>
          <w:sz w:val="20"/>
          <w:lang w:val="ru-RU"/>
        </w:rPr>
        <w:t xml:space="preserve">— </w:t>
      </w:r>
      <w:r w:rsidRPr="0069449D">
        <w:rPr>
          <w:rFonts w:ascii="Verdana" w:hAnsi="Verdana"/>
          <w:color w:val="000000"/>
          <w:sz w:val="20"/>
        </w:rPr>
        <w:t>сказал один из наших товарищей.</w:t>
      </w:r>
    </w:p>
    <w:p w14:paraId="5A1BD0B5" w14:textId="77777777" w:rsidR="00870145" w:rsidRPr="0069449D" w:rsidRDefault="00870145" w:rsidP="0069449D">
      <w:pPr>
        <w:suppressAutoHyphens/>
        <w:spacing w:after="0" w:line="240" w:lineRule="auto"/>
        <w:ind w:firstLine="283"/>
        <w:jc w:val="both"/>
        <w:rPr>
          <w:rFonts w:ascii="Verdana" w:hAnsi="Verdana"/>
          <w:color w:val="000000"/>
          <w:sz w:val="20"/>
        </w:rPr>
      </w:pPr>
      <w:r w:rsidRPr="0069449D">
        <w:rPr>
          <w:rFonts w:ascii="Verdana" w:hAnsi="Verdana"/>
          <w:color w:val="000000"/>
          <w:sz w:val="20"/>
        </w:rPr>
        <w:t>— Но ведь этого нельзя делать, </w:t>
      </w:r>
      <w:r w:rsidRPr="0069449D">
        <w:rPr>
          <w:rFonts w:ascii="Verdana" w:hAnsi="Verdana"/>
          <w:color w:val="000000"/>
          <w:sz w:val="20"/>
          <w:lang w:val="ru-RU"/>
        </w:rPr>
        <w:t xml:space="preserve">— </w:t>
      </w:r>
      <w:r w:rsidRPr="0069449D">
        <w:rPr>
          <w:rFonts w:ascii="Verdana" w:hAnsi="Verdana"/>
          <w:color w:val="000000"/>
          <w:sz w:val="20"/>
        </w:rPr>
        <w:t>сказала Мария Павловна. </w:t>
      </w:r>
      <w:r w:rsidRPr="0069449D">
        <w:rPr>
          <w:rFonts w:ascii="Verdana" w:hAnsi="Verdana"/>
          <w:color w:val="000000"/>
          <w:sz w:val="20"/>
          <w:lang w:val="ru-RU"/>
        </w:rPr>
        <w:t xml:space="preserve">— </w:t>
      </w:r>
      <w:r w:rsidRPr="0069449D">
        <w:rPr>
          <w:rFonts w:ascii="Verdana" w:hAnsi="Verdana"/>
          <w:color w:val="000000"/>
          <w:sz w:val="20"/>
        </w:rPr>
        <w:t>Они там нас ждут.</w:t>
      </w:r>
    </w:p>
    <w:p w14:paraId="782299C6" w14:textId="77777777" w:rsidR="00870145" w:rsidRPr="0069449D" w:rsidRDefault="00870145" w:rsidP="0069449D">
      <w:pPr>
        <w:suppressAutoHyphens/>
        <w:spacing w:after="0" w:line="240" w:lineRule="auto"/>
        <w:ind w:firstLine="283"/>
        <w:jc w:val="both"/>
        <w:rPr>
          <w:rFonts w:ascii="Verdana" w:hAnsi="Verdana"/>
          <w:color w:val="000000"/>
          <w:sz w:val="20"/>
        </w:rPr>
      </w:pPr>
      <w:r w:rsidRPr="0069449D">
        <w:rPr>
          <w:rFonts w:ascii="Verdana" w:hAnsi="Verdana"/>
          <w:color w:val="000000"/>
          <w:sz w:val="20"/>
        </w:rPr>
        <w:t>Товарищ пожал плечами.</w:t>
      </w:r>
    </w:p>
    <w:p w14:paraId="627241F4" w14:textId="77777777" w:rsidR="00870145" w:rsidRPr="0069449D" w:rsidRDefault="00870145" w:rsidP="0069449D">
      <w:pPr>
        <w:suppressAutoHyphens/>
        <w:spacing w:after="0" w:line="240" w:lineRule="auto"/>
        <w:ind w:firstLine="283"/>
        <w:jc w:val="both"/>
        <w:rPr>
          <w:rFonts w:ascii="Verdana" w:hAnsi="Verdana"/>
          <w:color w:val="000000"/>
          <w:sz w:val="20"/>
        </w:rPr>
      </w:pPr>
      <w:r w:rsidRPr="0069449D">
        <w:rPr>
          <w:rFonts w:ascii="Verdana" w:hAnsi="Verdana"/>
          <w:color w:val="000000"/>
          <w:sz w:val="20"/>
        </w:rPr>
        <w:t>В низкую железную дверь вошел Степан Лукьянович. Он быстро взглянул на беглецов, потом пожал мне руку и поблагодарил за работу.</w:t>
      </w:r>
    </w:p>
    <w:p w14:paraId="545925C0" w14:textId="77777777" w:rsidR="00870145" w:rsidRPr="0069449D" w:rsidRDefault="00870145" w:rsidP="0069449D">
      <w:pPr>
        <w:suppressAutoHyphens/>
        <w:spacing w:after="0" w:line="240" w:lineRule="auto"/>
        <w:ind w:firstLine="283"/>
        <w:jc w:val="both"/>
        <w:rPr>
          <w:rFonts w:ascii="Verdana" w:hAnsi="Verdana"/>
          <w:color w:val="000000"/>
          <w:sz w:val="20"/>
        </w:rPr>
      </w:pPr>
      <w:r w:rsidRPr="0069449D">
        <w:rPr>
          <w:rFonts w:ascii="Verdana" w:hAnsi="Verdana"/>
          <w:color w:val="000000"/>
          <w:sz w:val="20"/>
        </w:rPr>
        <w:t>— У меня были данные, </w:t>
      </w:r>
      <w:r w:rsidRPr="0069449D">
        <w:rPr>
          <w:rFonts w:ascii="Verdana" w:hAnsi="Verdana"/>
          <w:color w:val="000000"/>
          <w:sz w:val="20"/>
          <w:lang w:val="ru-RU"/>
        </w:rPr>
        <w:t xml:space="preserve">— </w:t>
      </w:r>
      <w:r w:rsidRPr="0069449D">
        <w:rPr>
          <w:rFonts w:ascii="Verdana" w:hAnsi="Verdana"/>
          <w:color w:val="000000"/>
          <w:sz w:val="20"/>
        </w:rPr>
        <w:t>сказал я. </w:t>
      </w:r>
      <w:r w:rsidRPr="0069449D">
        <w:rPr>
          <w:rFonts w:ascii="Verdana" w:hAnsi="Verdana"/>
          <w:color w:val="000000"/>
          <w:sz w:val="20"/>
          <w:lang w:val="ru-RU"/>
        </w:rPr>
        <w:t xml:space="preserve">— </w:t>
      </w:r>
      <w:r w:rsidRPr="0069449D">
        <w:rPr>
          <w:rFonts w:ascii="Verdana" w:hAnsi="Verdana"/>
          <w:color w:val="000000"/>
          <w:sz w:val="20"/>
        </w:rPr>
        <w:t>Остальное лишь опыт и наблюдательность.</w:t>
      </w:r>
    </w:p>
    <w:p w14:paraId="7B0A171B" w14:textId="77777777" w:rsidR="00870145" w:rsidRPr="0069449D" w:rsidRDefault="00870145" w:rsidP="0069449D">
      <w:pPr>
        <w:suppressAutoHyphens/>
        <w:spacing w:after="0" w:line="240" w:lineRule="auto"/>
        <w:ind w:firstLine="283"/>
        <w:jc w:val="both"/>
        <w:rPr>
          <w:rFonts w:ascii="Verdana" w:hAnsi="Verdana"/>
          <w:color w:val="000000"/>
          <w:sz w:val="20"/>
        </w:rPr>
      </w:pPr>
      <w:r w:rsidRPr="0069449D">
        <w:rPr>
          <w:rFonts w:ascii="Verdana" w:hAnsi="Verdana"/>
          <w:color w:val="000000"/>
          <w:sz w:val="20"/>
        </w:rPr>
        <w:t>— Скажите, </w:t>
      </w:r>
      <w:r w:rsidRPr="0069449D">
        <w:rPr>
          <w:rFonts w:ascii="Verdana" w:hAnsi="Verdana"/>
          <w:color w:val="000000"/>
          <w:sz w:val="20"/>
          <w:lang w:val="ru-RU"/>
        </w:rPr>
        <w:t xml:space="preserve">— </w:t>
      </w:r>
      <w:r w:rsidRPr="0069449D">
        <w:rPr>
          <w:rFonts w:ascii="Verdana" w:hAnsi="Verdana"/>
          <w:color w:val="000000"/>
          <w:sz w:val="20"/>
        </w:rPr>
        <w:t>Мик так и не выпускал из рук девочку, </w:t>
      </w:r>
      <w:r w:rsidRPr="0069449D">
        <w:rPr>
          <w:rFonts w:ascii="Verdana" w:hAnsi="Verdana"/>
          <w:color w:val="000000"/>
          <w:sz w:val="20"/>
          <w:lang w:val="ru-RU"/>
        </w:rPr>
        <w:t xml:space="preserve">— </w:t>
      </w:r>
      <w:r w:rsidRPr="0069449D">
        <w:rPr>
          <w:rFonts w:ascii="Verdana" w:hAnsi="Verdana"/>
          <w:color w:val="000000"/>
          <w:sz w:val="20"/>
        </w:rPr>
        <w:t>а вы знали? Давно?</w:t>
      </w:r>
    </w:p>
    <w:p w14:paraId="4D255747" w14:textId="77777777" w:rsidR="00870145" w:rsidRPr="0069449D" w:rsidRDefault="00870145" w:rsidP="0069449D">
      <w:pPr>
        <w:suppressAutoHyphens/>
        <w:spacing w:after="0" w:line="240" w:lineRule="auto"/>
        <w:ind w:firstLine="283"/>
        <w:jc w:val="both"/>
        <w:rPr>
          <w:rFonts w:ascii="Verdana" w:hAnsi="Verdana"/>
          <w:color w:val="000000"/>
          <w:sz w:val="20"/>
        </w:rPr>
      </w:pPr>
      <w:r w:rsidRPr="0069449D">
        <w:rPr>
          <w:rFonts w:ascii="Verdana" w:hAnsi="Verdana"/>
          <w:color w:val="000000"/>
          <w:sz w:val="20"/>
        </w:rPr>
        <w:t>— Это третий случай, </w:t>
      </w:r>
      <w:r w:rsidRPr="0069449D">
        <w:rPr>
          <w:rFonts w:ascii="Verdana" w:hAnsi="Verdana"/>
          <w:color w:val="000000"/>
          <w:sz w:val="20"/>
          <w:lang w:val="ru-RU"/>
        </w:rPr>
        <w:t xml:space="preserve">— </w:t>
      </w:r>
      <w:r w:rsidRPr="0069449D">
        <w:rPr>
          <w:rFonts w:ascii="Verdana" w:hAnsi="Verdana"/>
          <w:color w:val="000000"/>
          <w:sz w:val="20"/>
        </w:rPr>
        <w:t>вежливо ответил Степан Лукьянович. </w:t>
      </w:r>
      <w:r w:rsidRPr="0069449D">
        <w:rPr>
          <w:rFonts w:ascii="Verdana" w:hAnsi="Verdana"/>
          <w:color w:val="000000"/>
          <w:sz w:val="20"/>
          <w:lang w:val="ru-RU"/>
        </w:rPr>
        <w:t xml:space="preserve">— </w:t>
      </w:r>
      <w:r w:rsidRPr="0069449D">
        <w:rPr>
          <w:rFonts w:ascii="Verdana" w:hAnsi="Verdana"/>
          <w:color w:val="000000"/>
          <w:sz w:val="20"/>
        </w:rPr>
        <w:t>Все три нам удалось пресечь.</w:t>
      </w:r>
    </w:p>
    <w:p w14:paraId="2C920AFF" w14:textId="77777777" w:rsidR="00870145" w:rsidRPr="0069449D" w:rsidRDefault="00870145" w:rsidP="0069449D">
      <w:pPr>
        <w:suppressAutoHyphens/>
        <w:spacing w:after="0" w:line="240" w:lineRule="auto"/>
        <w:ind w:firstLine="283"/>
        <w:jc w:val="both"/>
        <w:rPr>
          <w:rFonts w:ascii="Verdana" w:hAnsi="Verdana"/>
          <w:color w:val="000000"/>
          <w:sz w:val="20"/>
        </w:rPr>
      </w:pPr>
      <w:r w:rsidRPr="0069449D">
        <w:rPr>
          <w:rFonts w:ascii="Verdana" w:hAnsi="Verdana"/>
          <w:color w:val="000000"/>
          <w:sz w:val="20"/>
        </w:rPr>
        <w:t>Он немного лукавил, мой шеф. Второй из этих случаев кончился трагически. Тот человек, который попался, имел при себе яд. Но эти наверняка яда не имеют. Совсем другие люди.</w:t>
      </w:r>
    </w:p>
    <w:p w14:paraId="79BCA80F" w14:textId="77777777" w:rsidR="00870145" w:rsidRPr="0069449D" w:rsidRDefault="00870145" w:rsidP="0069449D">
      <w:pPr>
        <w:suppressAutoHyphens/>
        <w:spacing w:after="0" w:line="240" w:lineRule="auto"/>
        <w:ind w:firstLine="283"/>
        <w:jc w:val="both"/>
        <w:rPr>
          <w:rFonts w:ascii="Verdana" w:hAnsi="Verdana"/>
          <w:color w:val="000000"/>
          <w:sz w:val="20"/>
        </w:rPr>
      </w:pPr>
      <w:r w:rsidRPr="0069449D">
        <w:rPr>
          <w:rFonts w:ascii="Verdana" w:hAnsi="Verdana"/>
          <w:color w:val="000000"/>
          <w:sz w:val="20"/>
        </w:rPr>
        <w:t>— А мы куда поедем? </w:t>
      </w:r>
      <w:r w:rsidRPr="0069449D">
        <w:rPr>
          <w:rFonts w:ascii="Verdana" w:hAnsi="Verdana"/>
          <w:color w:val="000000"/>
          <w:sz w:val="20"/>
          <w:lang w:val="ru-RU"/>
        </w:rPr>
        <w:t xml:space="preserve">— </w:t>
      </w:r>
      <w:r w:rsidRPr="0069449D">
        <w:rPr>
          <w:rFonts w:ascii="Verdana" w:hAnsi="Verdana"/>
          <w:color w:val="000000"/>
          <w:sz w:val="20"/>
        </w:rPr>
        <w:t>спросил мальчик.</w:t>
      </w:r>
    </w:p>
    <w:p w14:paraId="558835F8" w14:textId="77777777" w:rsidR="00870145" w:rsidRPr="0069449D" w:rsidRDefault="00870145" w:rsidP="0069449D">
      <w:pPr>
        <w:suppressAutoHyphens/>
        <w:spacing w:after="0" w:line="240" w:lineRule="auto"/>
        <w:ind w:firstLine="283"/>
        <w:jc w:val="both"/>
        <w:rPr>
          <w:rFonts w:ascii="Verdana" w:hAnsi="Verdana"/>
          <w:color w:val="000000"/>
          <w:sz w:val="20"/>
        </w:rPr>
      </w:pPr>
      <w:r w:rsidRPr="0069449D">
        <w:rPr>
          <w:rFonts w:ascii="Verdana" w:hAnsi="Verdana"/>
          <w:color w:val="000000"/>
          <w:sz w:val="20"/>
        </w:rPr>
        <w:t>— Я вас очень прошу, </w:t>
      </w:r>
      <w:r w:rsidRPr="0069449D">
        <w:rPr>
          <w:rFonts w:ascii="Verdana" w:hAnsi="Verdana"/>
          <w:color w:val="000000"/>
          <w:sz w:val="20"/>
          <w:lang w:val="ru-RU"/>
        </w:rPr>
        <w:t xml:space="preserve">— </w:t>
      </w:r>
      <w:r w:rsidRPr="0069449D">
        <w:rPr>
          <w:rFonts w:ascii="Verdana" w:hAnsi="Verdana"/>
          <w:color w:val="000000"/>
          <w:sz w:val="20"/>
        </w:rPr>
        <w:t>сказала вдруг Мария Павловна. </w:t>
      </w:r>
      <w:r w:rsidRPr="0069449D">
        <w:rPr>
          <w:rFonts w:ascii="Verdana" w:hAnsi="Verdana"/>
          <w:color w:val="000000"/>
          <w:sz w:val="20"/>
          <w:lang w:val="ru-RU"/>
        </w:rPr>
        <w:t xml:space="preserve">— </w:t>
      </w:r>
      <w:r w:rsidRPr="0069449D">
        <w:rPr>
          <w:rFonts w:ascii="Verdana" w:hAnsi="Verdana"/>
          <w:color w:val="000000"/>
          <w:sz w:val="20"/>
        </w:rPr>
        <w:t>Ради наших детей. Посмотрите на них. У вас же тоже есть дети?</w:t>
      </w:r>
    </w:p>
    <w:p w14:paraId="658B41EF" w14:textId="77777777" w:rsidR="00870145" w:rsidRPr="0069449D" w:rsidRDefault="00870145" w:rsidP="0069449D">
      <w:pPr>
        <w:suppressAutoHyphens/>
        <w:spacing w:after="0" w:line="240" w:lineRule="auto"/>
        <w:ind w:firstLine="283"/>
        <w:jc w:val="both"/>
        <w:rPr>
          <w:rFonts w:ascii="Verdana" w:hAnsi="Verdana"/>
          <w:color w:val="000000"/>
          <w:sz w:val="20"/>
        </w:rPr>
      </w:pPr>
      <w:r w:rsidRPr="0069449D">
        <w:rPr>
          <w:rFonts w:ascii="Verdana" w:hAnsi="Verdana"/>
          <w:color w:val="000000"/>
          <w:sz w:val="20"/>
        </w:rPr>
        <w:t>— Я вам искренне сочувствую, </w:t>
      </w:r>
      <w:r w:rsidRPr="0069449D">
        <w:rPr>
          <w:rFonts w:ascii="Verdana" w:hAnsi="Verdana"/>
          <w:color w:val="000000"/>
          <w:sz w:val="20"/>
          <w:lang w:val="ru-RU"/>
        </w:rPr>
        <w:t xml:space="preserve">— </w:t>
      </w:r>
      <w:r w:rsidRPr="0069449D">
        <w:rPr>
          <w:rFonts w:ascii="Verdana" w:hAnsi="Verdana"/>
          <w:color w:val="000000"/>
          <w:sz w:val="20"/>
        </w:rPr>
        <w:t>ответил Степан Лукьянович. </w:t>
      </w:r>
      <w:r w:rsidRPr="0069449D">
        <w:rPr>
          <w:rFonts w:ascii="Verdana" w:hAnsi="Verdana"/>
          <w:color w:val="000000"/>
          <w:sz w:val="20"/>
          <w:lang w:val="ru-RU"/>
        </w:rPr>
        <w:t xml:space="preserve">— </w:t>
      </w:r>
      <w:r w:rsidRPr="0069449D">
        <w:rPr>
          <w:rFonts w:ascii="Verdana" w:hAnsi="Verdana"/>
          <w:color w:val="000000"/>
          <w:sz w:val="20"/>
        </w:rPr>
        <w:t>Но, простите за народную мудрость, каждому овощу свое время.</w:t>
      </w:r>
    </w:p>
    <w:p w14:paraId="2A6D5BAC" w14:textId="77777777" w:rsidR="00870145" w:rsidRPr="0069449D" w:rsidRDefault="00870145" w:rsidP="0069449D">
      <w:pPr>
        <w:suppressAutoHyphens/>
        <w:spacing w:after="0" w:line="240" w:lineRule="auto"/>
        <w:ind w:firstLine="283"/>
        <w:jc w:val="both"/>
        <w:rPr>
          <w:rFonts w:ascii="Verdana" w:hAnsi="Verdana"/>
          <w:color w:val="000000"/>
          <w:sz w:val="20"/>
        </w:rPr>
      </w:pPr>
      <w:r w:rsidRPr="0069449D">
        <w:rPr>
          <w:rFonts w:ascii="Verdana" w:hAnsi="Verdana"/>
          <w:color w:val="000000"/>
          <w:sz w:val="20"/>
        </w:rPr>
        <w:t>— Не надо, Маша, </w:t>
      </w:r>
      <w:r w:rsidRPr="0069449D">
        <w:rPr>
          <w:rFonts w:ascii="Verdana" w:hAnsi="Verdana"/>
          <w:color w:val="000000"/>
          <w:sz w:val="20"/>
          <w:lang w:val="ru-RU"/>
        </w:rPr>
        <w:t xml:space="preserve">— </w:t>
      </w:r>
      <w:r w:rsidRPr="0069449D">
        <w:rPr>
          <w:rFonts w:ascii="Verdana" w:hAnsi="Verdana"/>
          <w:color w:val="000000"/>
          <w:sz w:val="20"/>
        </w:rPr>
        <w:t>сказал Мик, </w:t>
      </w:r>
      <w:r w:rsidRPr="0069449D">
        <w:rPr>
          <w:rFonts w:ascii="Verdana" w:hAnsi="Verdana"/>
          <w:color w:val="000000"/>
          <w:sz w:val="20"/>
          <w:lang w:val="ru-RU"/>
        </w:rPr>
        <w:t xml:space="preserve">— </w:t>
      </w:r>
      <w:r w:rsidRPr="0069449D">
        <w:rPr>
          <w:rFonts w:ascii="Verdana" w:hAnsi="Verdana"/>
          <w:color w:val="000000"/>
          <w:sz w:val="20"/>
        </w:rPr>
        <w:t>не проси их. Они те же самые.</w:t>
      </w:r>
    </w:p>
    <w:p w14:paraId="406293E6" w14:textId="77777777" w:rsidR="00870145" w:rsidRPr="0069449D" w:rsidRDefault="00870145" w:rsidP="0069449D">
      <w:pPr>
        <w:suppressAutoHyphens/>
        <w:spacing w:after="0" w:line="240" w:lineRule="auto"/>
        <w:ind w:firstLine="283"/>
        <w:jc w:val="both"/>
        <w:rPr>
          <w:rFonts w:ascii="Verdana" w:hAnsi="Verdana"/>
          <w:color w:val="000000"/>
          <w:sz w:val="20"/>
        </w:rPr>
      </w:pPr>
      <w:r w:rsidRPr="0069449D">
        <w:rPr>
          <w:rFonts w:ascii="Verdana" w:hAnsi="Verdana"/>
          <w:color w:val="000000"/>
          <w:sz w:val="20"/>
        </w:rPr>
        <w:t>— Ну тогда оставьте детей. Мы вернемся, мы согласны! </w:t>
      </w:r>
      <w:r w:rsidRPr="0069449D">
        <w:rPr>
          <w:rFonts w:ascii="Verdana" w:hAnsi="Verdana"/>
          <w:color w:val="000000"/>
          <w:sz w:val="20"/>
          <w:lang w:val="ru-RU"/>
        </w:rPr>
        <w:t xml:space="preserve">— </w:t>
      </w:r>
      <w:r w:rsidRPr="0069449D">
        <w:rPr>
          <w:rFonts w:ascii="Verdana" w:hAnsi="Verdana"/>
          <w:color w:val="000000"/>
          <w:sz w:val="20"/>
        </w:rPr>
        <w:t>кричала Мария Павловна. Она старалась вырвать ребенка у своего мужа, он не отпускал девочку, одеяло развернулось и упало на пол, девочка верещала. Это была тяжелая сцена.</w:t>
      </w:r>
    </w:p>
    <w:p w14:paraId="20D0C429" w14:textId="77777777" w:rsidR="00870145" w:rsidRPr="0069449D" w:rsidRDefault="00870145" w:rsidP="0069449D">
      <w:pPr>
        <w:suppressAutoHyphens/>
        <w:spacing w:after="0" w:line="240" w:lineRule="auto"/>
        <w:ind w:firstLine="283"/>
        <w:jc w:val="both"/>
        <w:rPr>
          <w:rFonts w:ascii="Verdana" w:hAnsi="Verdana"/>
          <w:color w:val="000000"/>
          <w:sz w:val="20"/>
        </w:rPr>
      </w:pPr>
      <w:r w:rsidRPr="0069449D">
        <w:rPr>
          <w:rFonts w:ascii="Verdana" w:hAnsi="Verdana"/>
          <w:color w:val="000000"/>
          <w:sz w:val="20"/>
        </w:rPr>
        <w:t>Мик первым побежал к открытой двери, но его остановил один из наших товарищей.</w:t>
      </w:r>
    </w:p>
    <w:p w14:paraId="04021810" w14:textId="77777777" w:rsidR="00870145" w:rsidRPr="0069449D" w:rsidRDefault="00870145" w:rsidP="0069449D">
      <w:pPr>
        <w:suppressAutoHyphens/>
        <w:spacing w:after="0" w:line="240" w:lineRule="auto"/>
        <w:ind w:firstLine="283"/>
        <w:jc w:val="both"/>
        <w:rPr>
          <w:rFonts w:ascii="Verdana" w:hAnsi="Verdana"/>
          <w:color w:val="000000"/>
          <w:sz w:val="20"/>
        </w:rPr>
      </w:pPr>
      <w:r w:rsidRPr="0069449D">
        <w:rPr>
          <w:rFonts w:ascii="Verdana" w:hAnsi="Verdana"/>
          <w:color w:val="000000"/>
          <w:sz w:val="20"/>
        </w:rPr>
        <w:t>— Не сюда, </w:t>
      </w:r>
      <w:r w:rsidRPr="0069449D">
        <w:rPr>
          <w:rFonts w:ascii="Verdana" w:hAnsi="Verdana"/>
          <w:color w:val="000000"/>
          <w:sz w:val="20"/>
          <w:lang w:val="ru-RU"/>
        </w:rPr>
        <w:t xml:space="preserve">— </w:t>
      </w:r>
      <w:r w:rsidRPr="0069449D">
        <w:rPr>
          <w:rFonts w:ascii="Verdana" w:hAnsi="Verdana"/>
          <w:color w:val="000000"/>
          <w:sz w:val="20"/>
        </w:rPr>
        <w:t>сказал он.</w:t>
      </w:r>
    </w:p>
    <w:p w14:paraId="70FE08A7" w14:textId="5F61D602" w:rsidR="005D3A39" w:rsidRPr="0069449D" w:rsidRDefault="00870145" w:rsidP="0069449D">
      <w:pPr>
        <w:suppressAutoHyphens/>
        <w:spacing w:after="0" w:line="240" w:lineRule="auto"/>
        <w:ind w:firstLine="283"/>
        <w:jc w:val="both"/>
        <w:rPr>
          <w:rFonts w:ascii="Verdana" w:hAnsi="Verdana"/>
          <w:color w:val="000000"/>
          <w:sz w:val="20"/>
        </w:rPr>
      </w:pPr>
      <w:r w:rsidRPr="0069449D">
        <w:rPr>
          <w:rFonts w:ascii="Verdana" w:hAnsi="Verdana"/>
          <w:color w:val="000000"/>
          <w:sz w:val="20"/>
        </w:rPr>
        <w:t>И показал на другую дверь, которая как раз начала открываться.</w:t>
      </w:r>
    </w:p>
    <w:sectPr w:rsidR="005D3A39" w:rsidRPr="0069449D" w:rsidSect="0069449D">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96F024" w14:textId="77777777" w:rsidR="0069449D" w:rsidRDefault="0069449D" w:rsidP="0069449D">
      <w:pPr>
        <w:spacing w:after="0" w:line="240" w:lineRule="auto"/>
      </w:pPr>
      <w:r>
        <w:separator/>
      </w:r>
    </w:p>
  </w:endnote>
  <w:endnote w:type="continuationSeparator" w:id="0">
    <w:p w14:paraId="43348A3A" w14:textId="77777777" w:rsidR="0069449D" w:rsidRDefault="0069449D" w:rsidP="006944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5513E2" w14:textId="77777777" w:rsidR="0069449D" w:rsidRDefault="0069449D" w:rsidP="0012076D">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19181F3" w14:textId="77777777" w:rsidR="0069449D" w:rsidRDefault="0069449D" w:rsidP="0069449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F6FE7" w14:textId="2D6FC38B" w:rsidR="0069449D" w:rsidRPr="0069449D" w:rsidRDefault="0069449D" w:rsidP="0069449D">
    <w:pPr>
      <w:pStyle w:val="Footer"/>
      <w:ind w:right="360"/>
      <w:rPr>
        <w:rFonts w:ascii="Arial" w:hAnsi="Arial" w:cs="Arial"/>
        <w:color w:val="999999"/>
        <w:sz w:val="20"/>
      </w:rPr>
    </w:pPr>
    <w:r w:rsidRPr="0069449D">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34E9D6" w14:textId="77777777" w:rsidR="0069449D" w:rsidRDefault="0069449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12DBD4" w14:textId="77777777" w:rsidR="0069449D" w:rsidRDefault="0069449D" w:rsidP="0069449D">
      <w:pPr>
        <w:spacing w:after="0" w:line="240" w:lineRule="auto"/>
      </w:pPr>
      <w:r>
        <w:separator/>
      </w:r>
    </w:p>
  </w:footnote>
  <w:footnote w:type="continuationSeparator" w:id="0">
    <w:p w14:paraId="7262B7DA" w14:textId="77777777" w:rsidR="0069449D" w:rsidRDefault="0069449D" w:rsidP="006944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03F8F" w14:textId="77777777" w:rsidR="0069449D" w:rsidRDefault="0069449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318CC" w14:textId="3A6840D4" w:rsidR="0069449D" w:rsidRPr="0069449D" w:rsidRDefault="0069449D" w:rsidP="0069449D">
    <w:pPr>
      <w:pStyle w:val="Header"/>
      <w:rPr>
        <w:rFonts w:ascii="Arial" w:hAnsi="Arial" w:cs="Arial"/>
        <w:color w:val="999999"/>
        <w:sz w:val="20"/>
      </w:rPr>
    </w:pPr>
    <w:r w:rsidRPr="0069449D">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FA996" w14:textId="77777777" w:rsidR="0069449D" w:rsidRDefault="0069449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4B7B50"/>
    <w:rsid w:val="005D3A39"/>
    <w:rsid w:val="0069449D"/>
    <w:rsid w:val="00870145"/>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FD23CD"/>
  <w14:defaultImageDpi w14:val="300"/>
  <w15:docId w15:val="{0CD45E38-85DD-42E2-8DCA-9FD3A4370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6944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4975</Words>
  <Characters>26274</Characters>
  <Application>Microsoft Office Word</Application>
  <DocSecurity>0</DocSecurity>
  <Lines>536</Lines>
  <Paragraphs>300</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30949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страхе</dc:title>
  <dc:subject/>
  <dc:creator>Кир Булычев</dc:creator>
  <cp:keywords/>
  <dc:description/>
  <cp:lastModifiedBy>Andrey Piskunov</cp:lastModifiedBy>
  <cp:revision>5</cp:revision>
  <dcterms:created xsi:type="dcterms:W3CDTF">2013-12-23T23:15:00Z</dcterms:created>
  <dcterms:modified xsi:type="dcterms:W3CDTF">2025-08-10T06:01:00Z</dcterms:modified>
  <cp:category/>
</cp:coreProperties>
</file>